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C7C118" w14:textId="77777777" w:rsidR="00296D05" w:rsidRPr="00EE280B" w:rsidRDefault="00296D05" w:rsidP="00296D05">
      <w:pPr>
        <w:spacing w:after="0" w:line="215" w:lineRule="atLeast"/>
        <w:rPr>
          <w:sz w:val="17"/>
          <w:szCs w:val="17"/>
          <w:lang w:val="fr-CH"/>
        </w:rPr>
      </w:pPr>
      <w:r w:rsidRPr="00EE280B">
        <w:rPr>
          <w:sz w:val="17"/>
          <w:lang w:val="fr-CH"/>
        </w:rPr>
        <w:t>Direction des travaux publics et des transports</w:t>
      </w:r>
    </w:p>
    <w:p w14:paraId="6C4782F8" w14:textId="77777777" w:rsidR="00296D05" w:rsidRPr="005742AE" w:rsidRDefault="00296D05" w:rsidP="00296D05">
      <w:pPr>
        <w:spacing w:after="0" w:line="215" w:lineRule="atLeast"/>
        <w:rPr>
          <w:sz w:val="17"/>
          <w:szCs w:val="17"/>
          <w:lang w:val="fr-CH"/>
        </w:rPr>
      </w:pPr>
      <w:r w:rsidRPr="00EE280B">
        <w:rPr>
          <w:sz w:val="17"/>
          <w:lang w:val="fr-CH"/>
        </w:rPr>
        <w:t>Office des ponts et chaussées</w:t>
      </w:r>
    </w:p>
    <w:p w14:paraId="6FB2ACB4" w14:textId="1FE52A09" w:rsidR="00E92528" w:rsidRPr="00EE280B" w:rsidRDefault="00296D05" w:rsidP="00296D05">
      <w:pPr>
        <w:tabs>
          <w:tab w:val="left" w:pos="2552"/>
        </w:tabs>
        <w:spacing w:after="0" w:line="215" w:lineRule="atLeast"/>
        <w:rPr>
          <w:sz w:val="17"/>
          <w:szCs w:val="17"/>
          <w:lang w:val="fr-CH"/>
        </w:rPr>
      </w:pPr>
      <w:r w:rsidRPr="005742AE">
        <w:rPr>
          <w:sz w:val="17"/>
          <w:lang w:val="fr-CH"/>
        </w:rPr>
        <w:t>Arrondissement d’ingénieur en chef</w:t>
      </w:r>
      <w:r w:rsidRPr="005742AE">
        <w:rPr>
          <w:lang w:val="fr-CH"/>
        </w:rPr>
        <w:t xml:space="preserve"> </w:t>
      </w:r>
      <w:sdt>
        <w:sdtPr>
          <w:rPr>
            <w:lang w:val="fr-CH"/>
          </w:rPr>
          <w:alias w:val="AIC"/>
          <w:tag w:val="AIC"/>
          <w:id w:val="-1020849534"/>
          <w:placeholder>
            <w:docPart w:val="A204A28EABB74F98AEDAD79DE79E11FA"/>
          </w:placeholder>
          <w:showingPlcHdr/>
          <w:dropDownList>
            <w:listItem w:displayText="I" w:value="I"/>
            <w:listItem w:displayText="II" w:value="II"/>
            <w:listItem w:displayText="III" w:value="III"/>
            <w:listItem w:displayText="IV" w:value="IV"/>
          </w:dropDownList>
        </w:sdtPr>
        <w:sdtEndPr/>
        <w:sdtContent>
          <w:r w:rsidR="00E92528" w:rsidRPr="005742AE">
            <w:rPr>
              <w:lang w:val="fr-CH"/>
            </w:rPr>
            <w:t xml:space="preserve">            </w:t>
          </w:r>
        </w:sdtContent>
      </w:sdt>
      <w:r w:rsidR="00B67D0A" w:rsidRPr="00EE280B">
        <w:rPr>
          <w:sz w:val="17"/>
          <w:szCs w:val="17"/>
          <w:lang w:val="fr-CH"/>
        </w:rPr>
        <w:t xml:space="preserve"> </w:t>
      </w:r>
      <w:r w:rsidRPr="00EE280B">
        <w:rPr>
          <w:rFonts w:ascii="Arial" w:hAnsi="Arial" w:cstheme="minorBidi"/>
          <w:bCs w:val="0"/>
          <w:i/>
          <w:vanish/>
          <w:color w:val="0000FF"/>
          <w:sz w:val="17"/>
          <w:szCs w:val="19"/>
          <w:lang w:val="fr-CH"/>
        </w:rPr>
        <w:t>Sélectionner l’AIC</w:t>
      </w:r>
    </w:p>
    <w:p w14:paraId="78E08C4D" w14:textId="77777777" w:rsidR="008D7B33" w:rsidRPr="00EE280B" w:rsidRDefault="008D7B33" w:rsidP="008D7B33">
      <w:pPr>
        <w:spacing w:after="0" w:line="240" w:lineRule="auto"/>
        <w:rPr>
          <w:sz w:val="17"/>
          <w:szCs w:val="17"/>
          <w:lang w:val="fr-CH"/>
        </w:rPr>
      </w:pPr>
    </w:p>
    <w:p w14:paraId="59736A98" w14:textId="77777777" w:rsidR="008D7B33" w:rsidRPr="00EE280B" w:rsidRDefault="008D7B33" w:rsidP="008D7B33">
      <w:pPr>
        <w:spacing w:after="0" w:line="240" w:lineRule="auto"/>
        <w:rPr>
          <w:sz w:val="17"/>
          <w:szCs w:val="17"/>
          <w:lang w:val="fr-CH"/>
        </w:rPr>
      </w:pPr>
    </w:p>
    <w:tbl>
      <w:tblPr>
        <w:tblStyle w:val="BETabelle1"/>
        <w:tblW w:w="10012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6"/>
        <w:gridCol w:w="1557"/>
        <w:gridCol w:w="3402"/>
        <w:gridCol w:w="567"/>
        <w:gridCol w:w="283"/>
        <w:gridCol w:w="1279"/>
        <w:gridCol w:w="2918"/>
      </w:tblGrid>
      <w:tr w:rsidR="00C71EA9" w:rsidRPr="00EE280B" w14:paraId="3771179D" w14:textId="77777777" w:rsidTr="009259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67"/>
        </w:trPr>
        <w:tc>
          <w:tcPr>
            <w:tcW w:w="4965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3BCD368A" w14:textId="35BD0082" w:rsidR="00C71EA9" w:rsidRPr="00EE280B" w:rsidRDefault="00925966" w:rsidP="00266304">
            <w:pPr>
              <w:pStyle w:val="beLauftextfett"/>
              <w:rPr>
                <w:lang w:val="fr-CH"/>
              </w:rPr>
            </w:pPr>
            <w:sdt>
              <w:sdtPr>
                <w:rPr>
                  <w:lang w:val="fr-CH"/>
                </w:rPr>
                <w:alias w:val="Sélection"/>
                <w:tag w:val="Sélection"/>
                <w:id w:val="-1442754871"/>
                <w:placeholder>
                  <w:docPart w:val="E5D2CC04BCA24EB6BD112333C8A20EDA"/>
                </w:placeholder>
                <w:showingPlcHdr/>
                <w:dropDownList>
                  <w:listItem w:displayText="Plan de route" w:value="Plan de route"/>
                  <w:listItem w:displayText="Document d’aide" w:value="Document d’aide"/>
                </w:dropDownList>
              </w:sdtPr>
              <w:sdtEndPr/>
              <w:sdtContent>
                <w:r w:rsidR="00E92528" w:rsidRPr="00EE280B">
                  <w:rPr>
                    <w:lang w:val="fr-CH"/>
                  </w:rPr>
                  <w:t xml:space="preserve">            </w:t>
                </w:r>
              </w:sdtContent>
            </w:sdt>
            <w:r w:rsidR="00E92528" w:rsidRPr="00EE280B">
              <w:rPr>
                <w:lang w:val="fr-CH"/>
              </w:rPr>
              <w:t xml:space="preserve">  </w:t>
            </w:r>
            <w:r w:rsidR="00296D05" w:rsidRPr="00EE280B">
              <w:rPr>
                <w:b w:val="0"/>
                <w:i/>
                <w:vanish/>
                <w:color w:val="0000FF"/>
                <w:sz w:val="17"/>
                <w:lang w:val="fr-CH"/>
              </w:rPr>
              <w:t>Sélectionner</w:t>
            </w:r>
          </w:p>
          <w:p w14:paraId="4AB2267F" w14:textId="3B6E32F7" w:rsidR="00C71EA9" w:rsidRPr="00EE280B" w:rsidRDefault="00C9193F" w:rsidP="00296D05">
            <w:pPr>
              <w:pStyle w:val="beLauftext"/>
              <w:tabs>
                <w:tab w:val="left" w:pos="1433"/>
              </w:tabs>
              <w:ind w:left="113"/>
              <w:rPr>
                <w:b/>
                <w:lang w:val="fr-CH"/>
              </w:rPr>
            </w:pPr>
            <w:r w:rsidRPr="00EE280B">
              <w:rPr>
                <w:lang w:val="fr-CH"/>
              </w:rPr>
              <w:t>Do</w:t>
            </w:r>
            <w:r w:rsidR="00296D05" w:rsidRPr="00EE280B">
              <w:rPr>
                <w:lang w:val="fr-CH"/>
              </w:rPr>
              <w:t>c</w:t>
            </w:r>
            <w:r w:rsidRPr="00EE280B">
              <w:rPr>
                <w:lang w:val="fr-CH"/>
              </w:rPr>
              <w:t xml:space="preserve">ument </w:t>
            </w:r>
            <w:r w:rsidR="00296D05" w:rsidRPr="00EE280B">
              <w:rPr>
                <w:lang w:val="fr-CH"/>
              </w:rPr>
              <w:t>n°</w:t>
            </w:r>
            <w:r w:rsidRPr="00EE280B">
              <w:rPr>
                <w:lang w:val="fr-CH"/>
              </w:rPr>
              <w:t xml:space="preserve">. </w:t>
            </w:r>
            <w:sdt>
              <w:sdtPr>
                <w:rPr>
                  <w:lang w:val="fr-CH"/>
                </w:rPr>
                <w:alias w:val="Text"/>
                <w:tag w:val="Text"/>
                <w:id w:val="2006312505"/>
                <w:placeholder>
                  <w:docPart w:val="5C9FA08AEBCD404D9CD4488A40E103A8"/>
                </w:placeholder>
                <w:text/>
              </w:sdtPr>
              <w:sdtEndPr/>
              <w:sdtContent>
                <w:r w:rsidRPr="00EE280B">
                  <w:rPr>
                    <w:lang w:val="fr-CH"/>
                  </w:rPr>
                  <w:t>…….…</w:t>
                </w:r>
              </w:sdtContent>
            </w:sdt>
          </w:p>
        </w:tc>
        <w:tc>
          <w:tcPr>
            <w:tcW w:w="5047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F7BB23A" w14:textId="77777777" w:rsidR="00C71EA9" w:rsidRPr="00EE280B" w:rsidRDefault="00C71EA9" w:rsidP="00484028">
            <w:pPr>
              <w:pStyle w:val="Text85pt"/>
              <w:spacing w:line="160" w:lineRule="exact"/>
              <w:ind w:left="57"/>
              <w:rPr>
                <w:highlight w:val="yellow"/>
                <w:lang w:val="fr-CH"/>
              </w:rPr>
            </w:pPr>
          </w:p>
        </w:tc>
      </w:tr>
      <w:tr w:rsidR="008D7B33" w:rsidRPr="00EE280B" w14:paraId="5B35CCDE" w14:textId="77777777" w:rsidTr="00925966">
        <w:trPr>
          <w:trHeight w:val="461"/>
        </w:trPr>
        <w:tc>
          <w:tcPr>
            <w:tcW w:w="4965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8A3B2E3" w14:textId="77777777" w:rsidR="008D7B33" w:rsidRPr="00EE280B" w:rsidRDefault="008D7B33" w:rsidP="00484028">
            <w:pPr>
              <w:pStyle w:val="Text85pt"/>
              <w:ind w:left="57"/>
              <w:rPr>
                <w:lang w:val="fr-CH"/>
              </w:rPr>
            </w:pPr>
          </w:p>
        </w:tc>
        <w:tc>
          <w:tcPr>
            <w:tcW w:w="5047" w:type="dxa"/>
            <w:gridSpan w:val="4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 w:themeFill="background1" w:themeFillShade="F2"/>
          </w:tcPr>
          <w:p w14:paraId="0B126192" w14:textId="77777777" w:rsidR="008D7B33" w:rsidRPr="00EE280B" w:rsidRDefault="008D7B33" w:rsidP="00484028">
            <w:pPr>
              <w:pStyle w:val="Text85pt"/>
              <w:ind w:left="57"/>
              <w:rPr>
                <w:lang w:val="fr-CH"/>
              </w:rPr>
            </w:pPr>
          </w:p>
        </w:tc>
      </w:tr>
      <w:tr w:rsidR="008D7B33" w:rsidRPr="00EE280B" w14:paraId="5F32DC4B" w14:textId="77777777" w:rsidTr="00925966">
        <w:trPr>
          <w:trHeight w:hRule="exact" w:val="454"/>
        </w:trPr>
        <w:tc>
          <w:tcPr>
            <w:tcW w:w="10012" w:type="dxa"/>
            <w:gridSpan w:val="7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A014EA5" w14:textId="3C154842" w:rsidR="008D7B33" w:rsidRPr="00925966" w:rsidRDefault="008D7B33" w:rsidP="00484028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  <w:lang w:val="fr-CH"/>
              </w:rPr>
            </w:pPr>
          </w:p>
        </w:tc>
      </w:tr>
      <w:tr w:rsidR="00296D05" w:rsidRPr="00EE280B" w14:paraId="200F40FA" w14:textId="77777777" w:rsidTr="00925966">
        <w:tblPrEx>
          <w:tblCellMar>
            <w:top w:w="136" w:type="dxa"/>
            <w:bottom w:w="74" w:type="dxa"/>
          </w:tblCellMar>
        </w:tblPrEx>
        <w:trPr>
          <w:trHeight w:hRule="exact" w:val="454"/>
        </w:trPr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D3A069B" w14:textId="5A2A443A" w:rsidR="00296D05" w:rsidRPr="00925966" w:rsidRDefault="00296D05" w:rsidP="00296D05">
            <w:pPr>
              <w:spacing w:before="20" w:after="20" w:line="150" w:lineRule="atLeast"/>
              <w:ind w:left="113"/>
              <w:contextualSpacing/>
              <w:rPr>
                <w:sz w:val="17"/>
                <w:szCs w:val="17"/>
                <w:lang w:val="fr-CH"/>
              </w:rPr>
            </w:pPr>
            <w:r w:rsidRPr="00925966">
              <w:rPr>
                <w:sz w:val="17"/>
                <w:szCs w:val="17"/>
                <w:lang w:val="fr-CH"/>
              </w:rPr>
              <w:t>N</w:t>
            </w:r>
            <w:r w:rsidRPr="00925966">
              <w:rPr>
                <w:sz w:val="17"/>
                <w:szCs w:val="17"/>
                <w:vertAlign w:val="superscript"/>
                <w:lang w:val="fr-CH"/>
              </w:rPr>
              <w:t>o</w:t>
            </w:r>
            <w:r w:rsidRPr="00925966">
              <w:rPr>
                <w:sz w:val="17"/>
                <w:szCs w:val="17"/>
                <w:lang w:val="fr-CH"/>
              </w:rPr>
              <w:t xml:space="preserve"> de rue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61C4E95" w14:textId="64884CC6" w:rsidR="00296D05" w:rsidRPr="00925966" w:rsidRDefault="00925966" w:rsidP="00296D05">
            <w:pPr>
              <w:pStyle w:val="Text85pt"/>
              <w:spacing w:before="20" w:after="20" w:line="150" w:lineRule="atLeast"/>
              <w:ind w:left="57"/>
              <w:contextualSpacing/>
              <w:rPr>
                <w:szCs w:val="17"/>
                <w:lang w:val="fr-CH"/>
              </w:rPr>
            </w:pPr>
            <w:sdt>
              <w:sdtPr>
                <w:rPr>
                  <w:b/>
                  <w:szCs w:val="17"/>
                  <w:lang w:val="fr-CH"/>
                </w:rPr>
                <w:alias w:val="Texte"/>
                <w:tag w:val="Text"/>
                <w:id w:val="981189446"/>
                <w:placeholder>
                  <w:docPart w:val="251269EE8ABE41EB82F1B766DB52A8D3"/>
                </w:placeholder>
                <w:text/>
              </w:sdtPr>
              <w:sdtEndPr/>
              <w:sdtContent>
                <w:r w:rsidR="00296D05" w:rsidRPr="00925966">
                  <w:rPr>
                    <w:b/>
                    <w:szCs w:val="17"/>
                    <w:lang w:val="fr-CH"/>
                  </w:rPr>
                  <w:t>……</w:t>
                </w:r>
              </w:sdtContent>
            </w:sdt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6FFA802" w14:textId="77777777" w:rsidR="00296D05" w:rsidRPr="00925966" w:rsidRDefault="00296D05" w:rsidP="00296D05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  <w:lang w:val="fr-CH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8DD3490" w14:textId="170B8D43" w:rsidR="00296D05" w:rsidRPr="00925966" w:rsidRDefault="00296D05" w:rsidP="00296D05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  <w:lang w:val="fr-CH"/>
              </w:rPr>
            </w:pPr>
            <w:r w:rsidRPr="00925966">
              <w:rPr>
                <w:sz w:val="17"/>
                <w:szCs w:val="17"/>
                <w:lang w:val="fr-CH"/>
              </w:rPr>
              <w:t>N</w:t>
            </w:r>
            <w:r w:rsidRPr="00925966">
              <w:rPr>
                <w:sz w:val="17"/>
                <w:szCs w:val="17"/>
                <w:vertAlign w:val="superscript"/>
                <w:lang w:val="fr-CH"/>
              </w:rPr>
              <w:t>o</w:t>
            </w:r>
            <w:r w:rsidRPr="00925966">
              <w:rPr>
                <w:sz w:val="17"/>
                <w:szCs w:val="17"/>
                <w:lang w:val="fr-CH"/>
              </w:rPr>
              <w:t xml:space="preserve"> de projet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363801" w14:textId="289E33F3" w:rsidR="00296D05" w:rsidRPr="00925966" w:rsidRDefault="00925966" w:rsidP="00296D05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  <w:lang w:val="fr-CH"/>
              </w:rPr>
            </w:pPr>
            <w:sdt>
              <w:sdtPr>
                <w:rPr>
                  <w:b/>
                  <w:szCs w:val="17"/>
                  <w:lang w:val="fr-CH"/>
                </w:rPr>
                <w:alias w:val="Texte"/>
                <w:tag w:val="Text"/>
                <w:id w:val="1683154890"/>
                <w:placeholder>
                  <w:docPart w:val="4FD2A04227794F2DBDB76A2893DB37E6"/>
                </w:placeholder>
                <w:text/>
              </w:sdtPr>
              <w:sdtEndPr/>
              <w:sdtContent>
                <w:r w:rsidR="00296D05" w:rsidRPr="00925966">
                  <w:rPr>
                    <w:b/>
                    <w:szCs w:val="17"/>
                    <w:lang w:val="fr-CH"/>
                  </w:rPr>
                  <w:t>……</w:t>
                </w:r>
              </w:sdtContent>
            </w:sdt>
          </w:p>
        </w:tc>
      </w:tr>
      <w:tr w:rsidR="00296D05" w:rsidRPr="00EE280B" w14:paraId="7CE03570" w14:textId="77777777" w:rsidTr="00925966">
        <w:tblPrEx>
          <w:tblCellMar>
            <w:top w:w="136" w:type="dxa"/>
            <w:bottom w:w="74" w:type="dxa"/>
          </w:tblCellMar>
        </w:tblPrEx>
        <w:trPr>
          <w:trHeight w:hRule="exact" w:val="454"/>
        </w:trPr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43C7CA8" w14:textId="77A3F43D" w:rsidR="00296D05" w:rsidRPr="00925966" w:rsidRDefault="00296D05" w:rsidP="00296D05">
            <w:pPr>
              <w:spacing w:before="20" w:after="20" w:line="150" w:lineRule="atLeast"/>
              <w:ind w:left="113"/>
              <w:contextualSpacing/>
              <w:rPr>
                <w:sz w:val="17"/>
                <w:szCs w:val="17"/>
                <w:lang w:val="fr-CH"/>
              </w:rPr>
            </w:pPr>
            <w:r w:rsidRPr="00925966">
              <w:rPr>
                <w:sz w:val="17"/>
                <w:szCs w:val="17"/>
                <w:lang w:val="fr-CH"/>
              </w:rPr>
              <w:t>Tronçon de route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F86F799" w14:textId="4B0CC282" w:rsidR="00296D05" w:rsidRPr="00925966" w:rsidRDefault="00925966" w:rsidP="00296D05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  <w:lang w:val="fr-CH"/>
              </w:rPr>
            </w:pPr>
            <w:r w:rsidRPr="00EE280B">
              <w:rPr>
                <w:noProof/>
                <w:szCs w:val="17"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EC2C1B" wp14:editId="62402EB9">
                      <wp:simplePos x="0" y="0"/>
                      <wp:positionH relativeFrom="margin">
                        <wp:posOffset>-990600</wp:posOffset>
                      </wp:positionH>
                      <wp:positionV relativeFrom="paragraph">
                        <wp:posOffset>-650875</wp:posOffset>
                      </wp:positionV>
                      <wp:extent cx="6098540" cy="853440"/>
                      <wp:effectExtent l="0" t="0" r="16510" b="22860"/>
                      <wp:wrapNone/>
                      <wp:docPr id="9" name="Textfeld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8540" cy="85344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A468A1" w14:textId="21E086AA" w:rsidR="00E92528" w:rsidRPr="00296D05" w:rsidRDefault="00296D05" w:rsidP="00155E7B">
                                  <w:pPr>
                                    <w:spacing w:after="60" w:line="215" w:lineRule="atLeast"/>
                                    <w:rPr>
                                      <w:b/>
                                      <w:color w:val="DE0000"/>
                                      <w:szCs w:val="21"/>
                                      <w:lang w:val="fr-CH"/>
                                    </w:rPr>
                                  </w:pPr>
                                  <w:r w:rsidRPr="00296D05">
                                    <w:rPr>
                                      <w:b/>
                                      <w:color w:val="FF0000"/>
                                      <w:szCs w:val="21"/>
                                      <w:lang w:val="fr-CH"/>
                                    </w:rPr>
                                    <w:t>Dans</w:t>
                                  </w:r>
                                  <w:r w:rsidR="00E92528" w:rsidRPr="00296D05">
                                    <w:rPr>
                                      <w:b/>
                                      <w:color w:val="FF0000"/>
                                      <w:szCs w:val="21"/>
                                      <w:lang w:val="fr-CH"/>
                                    </w:rPr>
                                    <w:t xml:space="preserve"> </w:t>
                                  </w:r>
                                  <w:r w:rsidRPr="00296D05">
                                    <w:rPr>
                                      <w:b/>
                                      <w:color w:val="DE0000"/>
                                      <w:szCs w:val="21"/>
                                      <w:lang w:val="fr-CH"/>
                                    </w:rPr>
                                    <w:t>Fichier → Options</w:t>
                                  </w:r>
                                  <w:r w:rsidR="00E92528" w:rsidRPr="00296D05">
                                    <w:rPr>
                                      <w:b/>
                                      <w:color w:val="DE0000"/>
                                      <w:szCs w:val="21"/>
                                      <w:lang w:val="fr-CH"/>
                                    </w:rPr>
                                    <w:t xml:space="preserve"> → </w:t>
                                  </w:r>
                                  <w:r w:rsidRPr="00296D05">
                                    <w:rPr>
                                      <w:b/>
                                      <w:color w:val="DE0000"/>
                                      <w:szCs w:val="21"/>
                                      <w:lang w:val="fr-CH"/>
                                    </w:rPr>
                                    <w:t xml:space="preserve">Affichage, cocher la case « Texte masqué »  </w:t>
                                  </w:r>
                                  <w:sdt>
                                    <w:sdtPr>
                                      <w:rPr>
                                        <w:b/>
                                        <w:color w:val="DE0000"/>
                                        <w:szCs w:val="21"/>
                                        <w:lang w:val="fr-CH"/>
                                      </w:rPr>
                                      <w:id w:val="2121791342"/>
                                      <w14:checkbox>
                                        <w14:checked w14:val="1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r w:rsidR="00E92528" w:rsidRPr="00296D05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color w:val="DE0000"/>
                                          <w:szCs w:val="21"/>
                                          <w:lang w:val="fr-CH"/>
                                        </w:rPr>
                                        <w:t>☒</w:t>
                                      </w:r>
                                    </w:sdtContent>
                                  </w:sdt>
                                  <w:r w:rsidR="00E92528" w:rsidRPr="00296D05">
                                    <w:rPr>
                                      <w:b/>
                                      <w:color w:val="DE0000"/>
                                      <w:szCs w:val="21"/>
                                      <w:lang w:val="fr-CH"/>
                                    </w:rPr>
                                    <w:t xml:space="preserve"> </w:t>
                                  </w:r>
                                  <w:r w:rsidR="008B3B66">
                                    <w:rPr>
                                      <w:b/>
                                      <w:color w:val="DE0000"/>
                                      <w:szCs w:val="21"/>
                                      <w:lang w:val="fr-CH"/>
                                    </w:rPr>
                                    <w:t>pour</w:t>
                                  </w:r>
                                  <w:r w:rsidRPr="00296D05">
                                    <w:rPr>
                                      <w:b/>
                                      <w:color w:val="DE0000"/>
                                      <w:szCs w:val="21"/>
                                      <w:lang w:val="fr-CH"/>
                                    </w:rPr>
                                    <w:t xml:space="preserve"> faire apparaître </w:t>
                                  </w:r>
                                  <w:r w:rsidR="008B3B66">
                                    <w:rPr>
                                      <w:b/>
                                      <w:color w:val="DE0000"/>
                                      <w:szCs w:val="21"/>
                                      <w:lang w:val="fr-CH"/>
                                    </w:rPr>
                                    <w:t xml:space="preserve">les explications </w:t>
                                  </w:r>
                                  <w:r w:rsidR="001D1647">
                                    <w:rPr>
                                      <w:b/>
                                      <w:color w:val="DE0000"/>
                                      <w:szCs w:val="21"/>
                                      <w:lang w:val="fr-CH"/>
                                    </w:rPr>
                                    <w:t>sur les éléments à saisir dans le document</w:t>
                                  </w:r>
                                  <w:r w:rsidR="00E92528" w:rsidRPr="00296D05">
                                    <w:rPr>
                                      <w:b/>
                                      <w:color w:val="DE0000"/>
                                      <w:szCs w:val="21"/>
                                      <w:lang w:val="fr-CH"/>
                                    </w:rPr>
                                    <w:t>.</w:t>
                                  </w:r>
                                </w:p>
                                <w:p w14:paraId="094EC421" w14:textId="2E64C1B1" w:rsidR="00E92528" w:rsidRPr="00296D05" w:rsidRDefault="00296D05" w:rsidP="00E92528">
                                  <w:pPr>
                                    <w:spacing w:after="20" w:line="215" w:lineRule="atLeast"/>
                                    <w:rPr>
                                      <w:b/>
                                      <w:color w:val="DE0000"/>
                                      <w:szCs w:val="21"/>
                                      <w:lang w:val="fr-CH"/>
                                    </w:rPr>
                                  </w:pPr>
                                  <w:r w:rsidRPr="00296D05">
                                    <w:rPr>
                                      <w:b/>
                                      <w:color w:val="DE0000"/>
                                      <w:szCs w:val="21"/>
                                      <w:lang w:val="fr-CH"/>
                                    </w:rPr>
                                    <w:t>Prière d’effacer le présent champ</w:t>
                                  </w:r>
                                  <w:r w:rsidR="00E92528" w:rsidRPr="00296D05">
                                    <w:rPr>
                                      <w:b/>
                                      <w:color w:val="DE0000"/>
                                      <w:szCs w:val="21"/>
                                      <w:lang w:val="fr-CH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44000" tIns="144000" rIns="144000" bIns="144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EC2C1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9" o:spid="_x0000_s1026" type="#_x0000_t202" style="position:absolute;left:0;text-align:left;margin-left:-78pt;margin-top:-51.25pt;width:480.2pt;height:67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" fillcolor="#96d7f0 [3205]" strokecolor="#1881a9 [1605]" strokeweight="2pt">
                      <v:textbox inset="4mm,4mm,4mm,4mm">
                        <w:txbxContent>
                          <w:p w14:paraId="47A468A1" w14:textId="21E086AA" w:rsidR="00E92528" w:rsidRPr="00296D05" w:rsidRDefault="00296D05" w:rsidP="00155E7B">
                            <w:pPr>
                              <w:spacing w:after="60" w:line="215" w:lineRule="atLeast"/>
                              <w:rPr>
                                <w:b/>
                                <w:color w:val="DE0000"/>
                                <w:szCs w:val="21"/>
                                <w:lang w:val="fr-CH"/>
                              </w:rPr>
                            </w:pPr>
                            <w:r w:rsidRPr="00296D05">
                              <w:rPr>
                                <w:b/>
                                <w:color w:val="FF0000"/>
                                <w:szCs w:val="21"/>
                                <w:lang w:val="fr-CH"/>
                              </w:rPr>
                              <w:t>Dans</w:t>
                            </w:r>
                            <w:r w:rsidR="00E92528" w:rsidRPr="00296D05">
                              <w:rPr>
                                <w:b/>
                                <w:color w:val="FF0000"/>
                                <w:szCs w:val="21"/>
                                <w:lang w:val="fr-CH"/>
                              </w:rPr>
                              <w:t xml:space="preserve"> </w:t>
                            </w:r>
                            <w:r w:rsidRPr="00296D05">
                              <w:rPr>
                                <w:b/>
                                <w:color w:val="DE0000"/>
                                <w:szCs w:val="21"/>
                                <w:lang w:val="fr-CH"/>
                              </w:rPr>
                              <w:t>Fichier → Options</w:t>
                            </w:r>
                            <w:r w:rsidR="00E92528" w:rsidRPr="00296D05">
                              <w:rPr>
                                <w:b/>
                                <w:color w:val="DE0000"/>
                                <w:szCs w:val="21"/>
                                <w:lang w:val="fr-CH"/>
                              </w:rPr>
                              <w:t xml:space="preserve"> → </w:t>
                            </w:r>
                            <w:r w:rsidRPr="00296D05">
                              <w:rPr>
                                <w:b/>
                                <w:color w:val="DE0000"/>
                                <w:szCs w:val="21"/>
                                <w:lang w:val="fr-CH"/>
                              </w:rPr>
                              <w:t xml:space="preserve">Affichage, cocher la case « Texte masqué »  </w:t>
                            </w:r>
                            <w:sdt>
                              <w:sdtPr>
                                <w:rPr>
                                  <w:b/>
                                  <w:color w:val="DE0000"/>
                                  <w:szCs w:val="21"/>
                                  <w:lang w:val="fr-CH"/>
                                </w:rPr>
                                <w:id w:val="212179134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92528" w:rsidRPr="00296D05">
                                  <w:rPr>
                                    <w:rFonts w:ascii="MS Gothic" w:eastAsia="MS Gothic" w:hAnsi="MS Gothic" w:hint="eastAsia"/>
                                    <w:b/>
                                    <w:color w:val="DE0000"/>
                                    <w:szCs w:val="21"/>
                                    <w:lang w:val="fr-CH"/>
                                  </w:rPr>
                                  <w:t>☒</w:t>
                                </w:r>
                              </w:sdtContent>
                            </w:sdt>
                            <w:r w:rsidR="00E92528" w:rsidRPr="00296D05">
                              <w:rPr>
                                <w:b/>
                                <w:color w:val="DE0000"/>
                                <w:szCs w:val="21"/>
                                <w:lang w:val="fr-CH"/>
                              </w:rPr>
                              <w:t xml:space="preserve"> </w:t>
                            </w:r>
                            <w:r w:rsidR="008B3B66">
                              <w:rPr>
                                <w:b/>
                                <w:color w:val="DE0000"/>
                                <w:szCs w:val="21"/>
                                <w:lang w:val="fr-CH"/>
                              </w:rPr>
                              <w:t>pour</w:t>
                            </w:r>
                            <w:r w:rsidRPr="00296D05">
                              <w:rPr>
                                <w:b/>
                                <w:color w:val="DE0000"/>
                                <w:szCs w:val="21"/>
                                <w:lang w:val="fr-CH"/>
                              </w:rPr>
                              <w:t xml:space="preserve"> faire apparaître </w:t>
                            </w:r>
                            <w:r w:rsidR="008B3B66">
                              <w:rPr>
                                <w:b/>
                                <w:color w:val="DE0000"/>
                                <w:szCs w:val="21"/>
                                <w:lang w:val="fr-CH"/>
                              </w:rPr>
                              <w:t xml:space="preserve">les explications </w:t>
                            </w:r>
                            <w:r w:rsidR="001D1647">
                              <w:rPr>
                                <w:b/>
                                <w:color w:val="DE0000"/>
                                <w:szCs w:val="21"/>
                                <w:lang w:val="fr-CH"/>
                              </w:rPr>
                              <w:t>sur les éléments à saisir dans le document</w:t>
                            </w:r>
                            <w:r w:rsidR="00E92528" w:rsidRPr="00296D05">
                              <w:rPr>
                                <w:b/>
                                <w:color w:val="DE0000"/>
                                <w:szCs w:val="21"/>
                                <w:lang w:val="fr-CH"/>
                              </w:rPr>
                              <w:t>.</w:t>
                            </w:r>
                          </w:p>
                          <w:p w14:paraId="094EC421" w14:textId="2E64C1B1" w:rsidR="00E92528" w:rsidRPr="00296D05" w:rsidRDefault="00296D05" w:rsidP="00E92528">
                            <w:pPr>
                              <w:spacing w:after="20" w:line="215" w:lineRule="atLeast"/>
                              <w:rPr>
                                <w:b/>
                                <w:color w:val="DE0000"/>
                                <w:szCs w:val="21"/>
                                <w:lang w:val="fr-CH"/>
                              </w:rPr>
                            </w:pPr>
                            <w:r w:rsidRPr="00296D05">
                              <w:rPr>
                                <w:b/>
                                <w:color w:val="DE0000"/>
                                <w:szCs w:val="21"/>
                                <w:lang w:val="fr-CH"/>
                              </w:rPr>
                              <w:t>Prière d’effacer le présent champ</w:t>
                            </w:r>
                            <w:r w:rsidR="00E92528" w:rsidRPr="00296D05">
                              <w:rPr>
                                <w:b/>
                                <w:color w:val="DE0000"/>
                                <w:szCs w:val="21"/>
                                <w:lang w:val="fr-CH"/>
                              </w:rPr>
                              <w:t>.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sdt>
              <w:sdtPr>
                <w:rPr>
                  <w:b/>
                  <w:szCs w:val="17"/>
                  <w:lang w:val="fr-CH"/>
                </w:rPr>
                <w:alias w:val="Texte"/>
                <w:tag w:val="Text"/>
                <w:id w:val="-1248719012"/>
                <w:placeholder>
                  <w:docPart w:val="7A8CD292160943E58D5F304F72F125D4"/>
                </w:placeholder>
                <w:text/>
              </w:sdtPr>
              <w:sdtEndPr/>
              <w:sdtContent>
                <w:r w:rsidR="00296D05" w:rsidRPr="00925966">
                  <w:rPr>
                    <w:b/>
                    <w:szCs w:val="17"/>
                    <w:lang w:val="fr-CH"/>
                  </w:rPr>
                  <w:t>……</w:t>
                </w:r>
              </w:sdtContent>
            </w:sdt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7D575C3" w14:textId="77777777" w:rsidR="00296D05" w:rsidRPr="00925966" w:rsidRDefault="00296D05" w:rsidP="00296D05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  <w:lang w:val="fr-CH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31370C2" w14:textId="3A50D31A" w:rsidR="00296D05" w:rsidRPr="00925966" w:rsidRDefault="00296D05" w:rsidP="00296D05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  <w:lang w:val="fr-CH"/>
              </w:rPr>
            </w:pPr>
            <w:r w:rsidRPr="00925966">
              <w:rPr>
                <w:sz w:val="17"/>
                <w:szCs w:val="17"/>
                <w:lang w:val="fr-CH"/>
              </w:rPr>
              <w:t>N</w:t>
            </w:r>
            <w:r w:rsidRPr="00925966">
              <w:rPr>
                <w:sz w:val="17"/>
                <w:szCs w:val="17"/>
                <w:vertAlign w:val="superscript"/>
                <w:lang w:val="fr-CH"/>
              </w:rPr>
              <w:t>o</w:t>
            </w:r>
            <w:r w:rsidRPr="00925966">
              <w:rPr>
                <w:sz w:val="17"/>
                <w:szCs w:val="17"/>
                <w:lang w:val="fr-CH"/>
              </w:rPr>
              <w:t xml:space="preserve"> de plan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D9C826" w14:textId="4CF22524" w:rsidR="00296D05" w:rsidRPr="00925966" w:rsidRDefault="00925966" w:rsidP="00296D05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  <w:lang w:val="fr-CH"/>
              </w:rPr>
            </w:pPr>
            <w:sdt>
              <w:sdtPr>
                <w:rPr>
                  <w:b/>
                  <w:szCs w:val="17"/>
                  <w:lang w:val="fr-CH"/>
                </w:rPr>
                <w:alias w:val="Texte"/>
                <w:tag w:val="Text"/>
                <w:id w:val="-1878840602"/>
                <w:placeholder>
                  <w:docPart w:val="37EA4479C14143868C656A0B65758E93"/>
                </w:placeholder>
                <w:text/>
              </w:sdtPr>
              <w:sdtEndPr/>
              <w:sdtContent>
                <w:r w:rsidR="00296D05" w:rsidRPr="00925966">
                  <w:rPr>
                    <w:b/>
                    <w:szCs w:val="17"/>
                    <w:lang w:val="fr-CH"/>
                  </w:rPr>
                  <w:t>……</w:t>
                </w:r>
              </w:sdtContent>
            </w:sdt>
          </w:p>
        </w:tc>
      </w:tr>
      <w:tr w:rsidR="00296D05" w:rsidRPr="00EE280B" w14:paraId="4C27A996" w14:textId="77777777" w:rsidTr="00925966">
        <w:tblPrEx>
          <w:tblCellMar>
            <w:top w:w="136" w:type="dxa"/>
            <w:bottom w:w="74" w:type="dxa"/>
          </w:tblCellMar>
        </w:tblPrEx>
        <w:trPr>
          <w:trHeight w:hRule="exact" w:val="454"/>
        </w:trPr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06F0F82" w14:textId="36CD1E47" w:rsidR="00296D05" w:rsidRPr="00925966" w:rsidRDefault="00296D05" w:rsidP="00296D05">
            <w:pPr>
              <w:spacing w:before="20" w:after="20" w:line="150" w:lineRule="atLeast"/>
              <w:ind w:left="113"/>
              <w:contextualSpacing/>
              <w:rPr>
                <w:sz w:val="17"/>
                <w:szCs w:val="17"/>
                <w:lang w:val="fr-CH"/>
              </w:rPr>
            </w:pPr>
            <w:r w:rsidRPr="00925966">
              <w:rPr>
                <w:sz w:val="17"/>
                <w:szCs w:val="17"/>
                <w:lang w:val="fr-CH"/>
              </w:rPr>
              <w:t>Commune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FB2D7F2" w14:textId="4C808D33" w:rsidR="00296D05" w:rsidRPr="00925966" w:rsidRDefault="00925966" w:rsidP="00296D05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  <w:lang w:val="fr-CH"/>
              </w:rPr>
            </w:pPr>
            <w:sdt>
              <w:sdtPr>
                <w:rPr>
                  <w:b/>
                  <w:szCs w:val="17"/>
                  <w:lang w:val="fr-CH"/>
                </w:rPr>
                <w:alias w:val="Texte"/>
                <w:tag w:val="Text"/>
                <w:id w:val="166223840"/>
                <w:placeholder>
                  <w:docPart w:val="2FEB7F20179549E5A0BAE9AEC1A10DC6"/>
                </w:placeholder>
                <w:text/>
              </w:sdtPr>
              <w:sdtEndPr/>
              <w:sdtContent>
                <w:r w:rsidR="00296D05" w:rsidRPr="00925966">
                  <w:rPr>
                    <w:b/>
                    <w:szCs w:val="17"/>
                    <w:lang w:val="fr-CH"/>
                  </w:rPr>
                  <w:t>……</w:t>
                </w:r>
              </w:sdtContent>
            </w:sdt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136A6F" w14:textId="77777777" w:rsidR="00296D05" w:rsidRPr="00925966" w:rsidRDefault="00296D05" w:rsidP="00296D05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  <w:lang w:val="fr-CH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2E6E032" w14:textId="2A7DB445" w:rsidR="00296D05" w:rsidRPr="00925966" w:rsidRDefault="00296D05" w:rsidP="00296D05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  <w:lang w:val="fr-CH"/>
              </w:rPr>
            </w:pPr>
            <w:r w:rsidRPr="00925966">
              <w:rPr>
                <w:sz w:val="17"/>
                <w:szCs w:val="17"/>
                <w:lang w:val="fr-CH"/>
              </w:rPr>
              <w:t>Format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3396A8" w14:textId="5921A7A9" w:rsidR="00296D05" w:rsidRPr="00925966" w:rsidRDefault="00925966" w:rsidP="00296D05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  <w:lang w:val="fr-CH"/>
              </w:rPr>
            </w:pPr>
            <w:sdt>
              <w:sdtPr>
                <w:rPr>
                  <w:b/>
                  <w:szCs w:val="17"/>
                  <w:lang w:val="fr-CH"/>
                </w:rPr>
                <w:alias w:val="Texte"/>
                <w:tag w:val="Text"/>
                <w:id w:val="-461585480"/>
                <w:text/>
              </w:sdtPr>
              <w:sdtEndPr/>
              <w:sdtContent>
                <w:r w:rsidR="00296D05" w:rsidRPr="00925966">
                  <w:rPr>
                    <w:b/>
                    <w:szCs w:val="17"/>
                    <w:lang w:val="fr-CH"/>
                  </w:rPr>
                  <w:t>……</w:t>
                </w:r>
              </w:sdtContent>
            </w:sdt>
          </w:p>
        </w:tc>
      </w:tr>
      <w:tr w:rsidR="00296D05" w:rsidRPr="00EE280B" w14:paraId="5BD939FC" w14:textId="77777777" w:rsidTr="00925966">
        <w:tblPrEx>
          <w:tblCellMar>
            <w:top w:w="136" w:type="dxa"/>
            <w:bottom w:w="74" w:type="dxa"/>
          </w:tblCellMar>
        </w:tblPrEx>
        <w:trPr>
          <w:trHeight w:hRule="exact" w:val="454"/>
        </w:trPr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A1C852" w14:textId="11812EA4" w:rsidR="00296D05" w:rsidRPr="00925966" w:rsidRDefault="00296D05" w:rsidP="00296D05">
            <w:pPr>
              <w:spacing w:before="20" w:after="20" w:line="150" w:lineRule="atLeast"/>
              <w:ind w:left="113"/>
              <w:contextualSpacing/>
              <w:rPr>
                <w:sz w:val="17"/>
                <w:szCs w:val="17"/>
                <w:lang w:val="fr-CH"/>
              </w:rPr>
            </w:pPr>
            <w:r w:rsidRPr="00925966">
              <w:rPr>
                <w:sz w:val="17"/>
                <w:szCs w:val="17"/>
                <w:lang w:val="fr-CH"/>
              </w:rPr>
              <w:t>Projet de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18EA9AF" w14:textId="7A1BFBE8" w:rsidR="00296D05" w:rsidRPr="00925966" w:rsidRDefault="00925966" w:rsidP="00296D05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  <w:lang w:val="fr-CH"/>
              </w:rPr>
            </w:pPr>
            <w:sdt>
              <w:sdtPr>
                <w:rPr>
                  <w:b/>
                  <w:szCs w:val="17"/>
                  <w:lang w:val="fr-CH"/>
                </w:rPr>
                <w:alias w:val="Texte"/>
                <w:tag w:val="Text"/>
                <w:id w:val="-1226531221"/>
                <w:placeholder>
                  <w:docPart w:val="CD879F82CBB74775B661CD24737165A9"/>
                </w:placeholder>
                <w:text/>
              </w:sdtPr>
              <w:sdtEndPr/>
              <w:sdtContent>
                <w:r w:rsidR="00296D05" w:rsidRPr="00925966">
                  <w:rPr>
                    <w:b/>
                    <w:szCs w:val="17"/>
                    <w:lang w:val="fr-CH"/>
                  </w:rPr>
                  <w:t>……</w:t>
                </w:r>
              </w:sdtContent>
            </w:sdt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9108BBF" w14:textId="77777777" w:rsidR="00296D05" w:rsidRPr="00925966" w:rsidRDefault="00296D05" w:rsidP="00296D05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  <w:lang w:val="fr-CH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ACDEAD0" w14:textId="4050BF21" w:rsidR="00296D05" w:rsidRPr="00925966" w:rsidRDefault="00296D05" w:rsidP="00296D05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  <w:lang w:val="fr-CH"/>
              </w:rPr>
            </w:pPr>
            <w:r w:rsidRPr="00925966">
              <w:rPr>
                <w:sz w:val="17"/>
                <w:szCs w:val="17"/>
                <w:lang w:val="fr-CH"/>
              </w:rPr>
              <w:t>Révision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B611E4" w14:textId="2FAA69A8" w:rsidR="00296D05" w:rsidRPr="00925966" w:rsidRDefault="00925966" w:rsidP="00296D05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  <w:lang w:val="fr-CH"/>
              </w:rPr>
            </w:pPr>
            <w:sdt>
              <w:sdtPr>
                <w:rPr>
                  <w:b/>
                  <w:szCs w:val="17"/>
                  <w:lang w:val="fr-CH"/>
                </w:rPr>
                <w:alias w:val="Texte"/>
                <w:tag w:val="Text"/>
                <w:id w:val="764356903"/>
                <w:placeholder>
                  <w:docPart w:val="069F9EEE02CA4DE78B6FCEC96C7B16D5"/>
                </w:placeholder>
                <w:text/>
              </w:sdtPr>
              <w:sdtEndPr/>
              <w:sdtContent>
                <w:r w:rsidR="00296D05" w:rsidRPr="00925966">
                  <w:rPr>
                    <w:b/>
                    <w:szCs w:val="17"/>
                    <w:lang w:val="fr-CH"/>
                  </w:rPr>
                  <w:t>……</w:t>
                </w:r>
              </w:sdtContent>
            </w:sdt>
          </w:p>
        </w:tc>
      </w:tr>
      <w:tr w:rsidR="00EE1CB3" w:rsidRPr="00EE280B" w14:paraId="723F0A43" w14:textId="77777777" w:rsidTr="00925966">
        <w:tblPrEx>
          <w:tblCellMar>
            <w:top w:w="136" w:type="dxa"/>
            <w:bottom w:w="74" w:type="dxa"/>
          </w:tblCellMar>
        </w:tblPrEx>
        <w:trPr>
          <w:trHeight w:hRule="exact" w:val="454"/>
        </w:trPr>
        <w:tc>
          <w:tcPr>
            <w:tcW w:w="1001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2409273" w14:textId="5BE3F97D" w:rsidR="00EE1CB3" w:rsidRPr="00925966" w:rsidRDefault="00EE1CB3" w:rsidP="00EE1CB3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  <w:lang w:val="fr-CH"/>
              </w:rPr>
            </w:pPr>
          </w:p>
        </w:tc>
      </w:tr>
      <w:tr w:rsidR="00EE1CB3" w:rsidRPr="00925966" w14:paraId="0FAC9B64" w14:textId="77777777" w:rsidTr="00925966">
        <w:trPr>
          <w:trHeight w:val="907"/>
        </w:trPr>
        <w:tc>
          <w:tcPr>
            <w:tcW w:w="1001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799DEE" w14:textId="338F4A79" w:rsidR="00EE1CB3" w:rsidRPr="00EE280B" w:rsidRDefault="00925966" w:rsidP="00EE280B">
            <w:pPr>
              <w:pStyle w:val="Titel"/>
              <w:spacing w:before="40" w:after="40"/>
              <w:ind w:left="113"/>
              <w:contextualSpacing w:val="0"/>
              <w:rPr>
                <w:lang w:val="fr-CH"/>
              </w:rPr>
            </w:pPr>
            <w:sdt>
              <w:sdtPr>
                <w:rPr>
                  <w:b/>
                  <w:szCs w:val="17"/>
                  <w:lang w:val="fr-CH"/>
                </w:rPr>
                <w:alias w:val="Text"/>
                <w:tag w:val="Text"/>
                <w:id w:val="-862505659"/>
                <w:placeholder>
                  <w:docPart w:val="661BD58A7F8F4EEF8C77EE531B0B51DB"/>
                </w:placeholder>
                <w:text/>
              </w:sdtPr>
              <w:sdtEndPr/>
              <w:sdtContent>
                <w:r w:rsidR="00EE1CB3" w:rsidRPr="00EE280B">
                  <w:rPr>
                    <w:b/>
                    <w:szCs w:val="17"/>
                    <w:lang w:val="fr-CH"/>
                  </w:rPr>
                  <w:t>……</w:t>
                </w:r>
              </w:sdtContent>
            </w:sdt>
            <w:r w:rsidR="00EE1CB3" w:rsidRPr="00EE280B">
              <w:rPr>
                <w:rStyle w:val="beVerborgenerKommentarZchn"/>
                <w:lang w:val="fr-CH"/>
              </w:rPr>
              <w:t xml:space="preserve">  </w:t>
            </w:r>
            <w:r w:rsidR="00EE280B" w:rsidRPr="00EE280B">
              <w:rPr>
                <w:rStyle w:val="beVerborgenerKommentarZchn"/>
                <w:lang w:val="fr-CH"/>
              </w:rPr>
              <w:t>Intitulé du plan</w:t>
            </w:r>
            <w:r w:rsidR="00EE1CB3" w:rsidRPr="00EE280B">
              <w:rPr>
                <w:rStyle w:val="beVerborgenerKommentarZchn"/>
                <w:lang w:val="fr-CH"/>
              </w:rPr>
              <w:t xml:space="preserve"> </w:t>
            </w:r>
            <w:r w:rsidR="00EE280B" w:rsidRPr="00EE280B">
              <w:rPr>
                <w:rStyle w:val="beVerborgenerKommentarZchn"/>
                <w:lang w:val="fr-CH"/>
              </w:rPr>
              <w:t>et échelle</w:t>
            </w:r>
            <w:r w:rsidR="00EE1CB3" w:rsidRPr="00EE280B">
              <w:rPr>
                <w:rStyle w:val="beVerborgenerKommentarZchn"/>
                <w:lang w:val="fr-CH"/>
              </w:rPr>
              <w:t xml:space="preserve"> </w:t>
            </w:r>
            <w:r w:rsidR="00EE280B" w:rsidRPr="00EE280B">
              <w:rPr>
                <w:rStyle w:val="beVerborgenerKommentarZchn"/>
                <w:lang w:val="fr-CH"/>
              </w:rPr>
              <w:t>conformément à la table des matières</w:t>
            </w:r>
          </w:p>
        </w:tc>
      </w:tr>
      <w:tr w:rsidR="00EE1CB3" w:rsidRPr="00925966" w14:paraId="71CCFAA5" w14:textId="77777777" w:rsidTr="00925966">
        <w:trPr>
          <w:trHeight w:val="907"/>
        </w:trPr>
        <w:tc>
          <w:tcPr>
            <w:tcW w:w="10012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BD1FC67" w14:textId="31DEDC68" w:rsidR="00EE1CB3" w:rsidRPr="00EE280B" w:rsidRDefault="00925966" w:rsidP="00296D05">
            <w:pPr>
              <w:pStyle w:val="Titel"/>
              <w:ind w:left="113"/>
              <w:rPr>
                <w:lang w:val="fr-CH"/>
              </w:rPr>
            </w:pPr>
            <w:sdt>
              <w:sdtPr>
                <w:rPr>
                  <w:lang w:val="fr-CH"/>
                </w:rPr>
                <w:alias w:val="Text"/>
                <w:tag w:val="Text"/>
                <w:id w:val="2110847088"/>
                <w:placeholder>
                  <w:docPart w:val="3B487409A4A544C783245BA586DD6926"/>
                </w:placeholder>
                <w:showingPlcHdr/>
                <w:text/>
              </w:sdtPr>
              <w:sdtEndPr/>
              <w:sdtContent>
                <w:r w:rsidR="00EE1CB3" w:rsidRPr="00EE280B">
                  <w:rPr>
                    <w:rStyle w:val="Platzhaltertext"/>
                    <w:lang w:val="fr-CH"/>
                  </w:rPr>
                  <w:t>....................</w:t>
                </w:r>
              </w:sdtContent>
            </w:sdt>
            <w:r w:rsidR="00EE1CB3" w:rsidRPr="00EE280B">
              <w:rPr>
                <w:rStyle w:val="beVerborgenerKommentarZchn"/>
                <w:lang w:val="fr-CH"/>
              </w:rPr>
              <w:t xml:space="preserve"> </w:t>
            </w:r>
            <w:r w:rsidR="00296D05" w:rsidRPr="00EE280B">
              <w:rPr>
                <w:rStyle w:val="beVerborgenerKommentarZchn"/>
                <w:lang w:val="fr-CH"/>
              </w:rPr>
              <w:t>Saisir le nom d</w:t>
            </w:r>
            <w:bookmarkStart w:id="0" w:name="_GoBack"/>
            <w:bookmarkEnd w:id="0"/>
            <w:r w:rsidR="00296D05" w:rsidRPr="00EE280B">
              <w:rPr>
                <w:rStyle w:val="beVerborgenerKommentarZchn"/>
                <w:lang w:val="fr-CH"/>
              </w:rPr>
              <w:t>u projet</w:t>
            </w:r>
          </w:p>
        </w:tc>
      </w:tr>
      <w:tr w:rsidR="00EE1CB3" w:rsidRPr="00EE280B" w14:paraId="6946182D" w14:textId="77777777" w:rsidTr="00925966">
        <w:trPr>
          <w:gridBefore w:val="1"/>
          <w:wBefore w:w="6" w:type="dxa"/>
          <w:trHeight w:val="2123"/>
        </w:trPr>
        <w:tc>
          <w:tcPr>
            <w:tcW w:w="10006" w:type="dxa"/>
            <w:gridSpan w:val="6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FB87643" w14:textId="7F21B43F" w:rsidR="00EE1CB3" w:rsidRPr="00EE280B" w:rsidRDefault="00EE1CB3" w:rsidP="00EE1CB3">
            <w:pPr>
              <w:tabs>
                <w:tab w:val="left" w:pos="4965"/>
              </w:tabs>
              <w:ind w:left="113"/>
              <w:rPr>
                <w:lang w:val="fr-CH"/>
              </w:rPr>
            </w:pPr>
          </w:p>
          <w:p w14:paraId="429DDEF4" w14:textId="2E1C87FC" w:rsidR="00EE1CB3" w:rsidRPr="00EE280B" w:rsidRDefault="00EE1CB3" w:rsidP="00EE1CB3">
            <w:pPr>
              <w:tabs>
                <w:tab w:val="left" w:pos="4965"/>
              </w:tabs>
              <w:ind w:left="113"/>
              <w:rPr>
                <w:lang w:val="fr-CH"/>
              </w:rPr>
            </w:pPr>
          </w:p>
          <w:p w14:paraId="3D7EFEB9" w14:textId="77777777" w:rsidR="00EE1CB3" w:rsidRPr="00EE280B" w:rsidRDefault="00EE1CB3" w:rsidP="00EE1CB3">
            <w:pPr>
              <w:tabs>
                <w:tab w:val="left" w:pos="4965"/>
              </w:tabs>
              <w:ind w:left="113"/>
              <w:rPr>
                <w:lang w:val="fr-CH"/>
              </w:rPr>
            </w:pPr>
          </w:p>
          <w:p w14:paraId="4BFECF01" w14:textId="77777777" w:rsidR="00EE1CB3" w:rsidRPr="00EE280B" w:rsidRDefault="00EE1CB3" w:rsidP="00EE1CB3">
            <w:pPr>
              <w:tabs>
                <w:tab w:val="left" w:pos="4965"/>
              </w:tabs>
              <w:ind w:left="113"/>
              <w:rPr>
                <w:lang w:val="fr-CH"/>
              </w:rPr>
            </w:pPr>
          </w:p>
          <w:p w14:paraId="1A4365F3" w14:textId="77777777" w:rsidR="00EE1CB3" w:rsidRPr="00EE280B" w:rsidRDefault="00EE1CB3" w:rsidP="00EE1CB3">
            <w:pPr>
              <w:tabs>
                <w:tab w:val="left" w:pos="4965"/>
              </w:tabs>
              <w:ind w:left="113"/>
              <w:rPr>
                <w:lang w:val="fr-CH"/>
              </w:rPr>
            </w:pPr>
          </w:p>
          <w:p w14:paraId="26AADDAA" w14:textId="77777777" w:rsidR="00EE1CB3" w:rsidRPr="00EE280B" w:rsidRDefault="00EE1CB3" w:rsidP="00EE1CB3">
            <w:pPr>
              <w:tabs>
                <w:tab w:val="left" w:pos="4965"/>
              </w:tabs>
              <w:ind w:left="113"/>
              <w:rPr>
                <w:lang w:val="fr-CH"/>
              </w:rPr>
            </w:pPr>
          </w:p>
          <w:p w14:paraId="0C50AFA8" w14:textId="77777777" w:rsidR="00EE1CB3" w:rsidRPr="00EE280B" w:rsidRDefault="00EE1CB3" w:rsidP="00EE1CB3">
            <w:pPr>
              <w:tabs>
                <w:tab w:val="left" w:pos="4965"/>
              </w:tabs>
              <w:ind w:left="113"/>
              <w:rPr>
                <w:lang w:val="fr-CH"/>
              </w:rPr>
            </w:pPr>
          </w:p>
          <w:p w14:paraId="0E6F65B9" w14:textId="77777777" w:rsidR="00EE1CB3" w:rsidRPr="00EE280B" w:rsidRDefault="00EE1CB3" w:rsidP="00EE1CB3">
            <w:pPr>
              <w:tabs>
                <w:tab w:val="left" w:pos="4965"/>
              </w:tabs>
              <w:ind w:left="113"/>
              <w:rPr>
                <w:lang w:val="fr-CH"/>
              </w:rPr>
            </w:pPr>
          </w:p>
          <w:p w14:paraId="629E2BB1" w14:textId="77777777" w:rsidR="00EE1CB3" w:rsidRPr="00EE280B" w:rsidRDefault="00EE1CB3" w:rsidP="00EE1CB3">
            <w:pPr>
              <w:tabs>
                <w:tab w:val="left" w:pos="4965"/>
              </w:tabs>
              <w:ind w:left="113"/>
              <w:rPr>
                <w:lang w:val="fr-CH"/>
              </w:rPr>
            </w:pPr>
          </w:p>
          <w:p w14:paraId="68FF1C0F" w14:textId="5E825785" w:rsidR="00EE1CB3" w:rsidRPr="00EE280B" w:rsidRDefault="00296D05" w:rsidP="00EE1CB3">
            <w:pPr>
              <w:pStyle w:val="Text85pt"/>
              <w:tabs>
                <w:tab w:val="left" w:pos="4950"/>
                <w:tab w:val="left" w:pos="5957"/>
              </w:tabs>
              <w:ind w:left="113"/>
              <w:rPr>
                <w:lang w:val="fr-CH"/>
              </w:rPr>
            </w:pPr>
            <w:r w:rsidRPr="00EE280B">
              <w:rPr>
                <w:lang w:val="fr-CH"/>
              </w:rPr>
              <w:t>Conception du projet</w:t>
            </w:r>
          </w:p>
          <w:p w14:paraId="1DE467D5" w14:textId="77777777" w:rsidR="00EE1CB3" w:rsidRPr="00EE280B" w:rsidRDefault="00EE1CB3" w:rsidP="00EE1CB3">
            <w:pPr>
              <w:pStyle w:val="Text85pt"/>
              <w:tabs>
                <w:tab w:val="left" w:pos="4950"/>
                <w:tab w:val="left" w:pos="5957"/>
              </w:tabs>
              <w:ind w:left="113"/>
              <w:rPr>
                <w:lang w:val="fr-CH"/>
              </w:rPr>
            </w:pPr>
          </w:p>
          <w:p w14:paraId="5E701DEF" w14:textId="3AF05B33" w:rsidR="00EE1CB3" w:rsidRPr="00EE280B" w:rsidRDefault="00925966" w:rsidP="00EE1CB3">
            <w:pPr>
              <w:pStyle w:val="Text85pt"/>
              <w:tabs>
                <w:tab w:val="left" w:pos="4950"/>
                <w:tab w:val="left" w:pos="5957"/>
              </w:tabs>
              <w:ind w:left="113"/>
              <w:rPr>
                <w:lang w:val="fr-CH"/>
              </w:rPr>
            </w:pPr>
            <w:sdt>
              <w:sdtPr>
                <w:rPr>
                  <w:lang w:val="fr-CH"/>
                </w:rPr>
                <w:alias w:val="Text"/>
                <w:tag w:val="Text"/>
                <w:id w:val="1918514777"/>
                <w:placeholder>
                  <w:docPart w:val="405A674B41114C5ABB96A4A947EDD118"/>
                </w:placeholder>
                <w:text/>
              </w:sdtPr>
              <w:sdtEndPr/>
              <w:sdtContent>
                <w:r w:rsidR="00EE1CB3" w:rsidRPr="00EE280B">
                  <w:rPr>
                    <w:lang w:val="fr-CH"/>
                  </w:rPr>
                  <w:t>……</w:t>
                </w:r>
              </w:sdtContent>
            </w:sdt>
            <w:r w:rsidR="00EE1CB3" w:rsidRPr="00EE280B">
              <w:rPr>
                <w:lang w:val="fr-CH"/>
              </w:rPr>
              <w:t xml:space="preserve"> </w:t>
            </w:r>
            <w:r w:rsidR="00296D05" w:rsidRPr="00EE280B">
              <w:rPr>
                <w:rStyle w:val="beVerborgenerKommentarZchn"/>
                <w:lang w:val="fr-CH"/>
              </w:rPr>
              <w:t>Entreprise</w:t>
            </w:r>
          </w:p>
          <w:p w14:paraId="0E394593" w14:textId="7D168C63" w:rsidR="00EE1CB3" w:rsidRPr="00EE280B" w:rsidRDefault="00925966" w:rsidP="00EE1CB3">
            <w:pPr>
              <w:pStyle w:val="Text85pt"/>
              <w:tabs>
                <w:tab w:val="left" w:pos="4950"/>
                <w:tab w:val="left" w:pos="5957"/>
              </w:tabs>
              <w:ind w:left="113"/>
              <w:rPr>
                <w:lang w:val="fr-CH"/>
              </w:rPr>
            </w:pPr>
            <w:sdt>
              <w:sdtPr>
                <w:rPr>
                  <w:lang w:val="fr-CH"/>
                </w:rPr>
                <w:alias w:val="Text"/>
                <w:tag w:val="Text"/>
                <w:id w:val="-1357660656"/>
                <w:placeholder>
                  <w:docPart w:val="841F278E466A4461947817EB053E6CCC"/>
                </w:placeholder>
                <w:text/>
              </w:sdtPr>
              <w:sdtEndPr/>
              <w:sdtContent>
                <w:r w:rsidR="00EE1CB3" w:rsidRPr="00EE280B">
                  <w:rPr>
                    <w:lang w:val="fr-CH"/>
                  </w:rPr>
                  <w:t>……</w:t>
                </w:r>
              </w:sdtContent>
            </w:sdt>
            <w:r w:rsidR="00EE1CB3" w:rsidRPr="00EE280B">
              <w:rPr>
                <w:lang w:val="fr-CH"/>
              </w:rPr>
              <w:t xml:space="preserve"> </w:t>
            </w:r>
            <w:r w:rsidR="00296D05" w:rsidRPr="00EE280B">
              <w:rPr>
                <w:rStyle w:val="beVerborgenerKommentarZchn"/>
                <w:lang w:val="fr-CH"/>
              </w:rPr>
              <w:t>Rue</w:t>
            </w:r>
          </w:p>
          <w:p w14:paraId="462ED385" w14:textId="631C029B" w:rsidR="00EE1CB3" w:rsidRPr="00EE280B" w:rsidRDefault="00925966" w:rsidP="00EE1CB3">
            <w:pPr>
              <w:pStyle w:val="Text85pt"/>
              <w:tabs>
                <w:tab w:val="left" w:pos="4950"/>
                <w:tab w:val="left" w:pos="5957"/>
              </w:tabs>
              <w:ind w:left="113"/>
              <w:rPr>
                <w:lang w:val="fr-CH"/>
              </w:rPr>
            </w:pPr>
            <w:sdt>
              <w:sdtPr>
                <w:rPr>
                  <w:lang w:val="fr-CH"/>
                </w:rPr>
                <w:alias w:val="Text"/>
                <w:tag w:val="Text"/>
                <w:id w:val="-666251834"/>
                <w:placeholder>
                  <w:docPart w:val="E56BFCF671944E3BA37F25947909B6E8"/>
                </w:placeholder>
                <w:text/>
              </w:sdtPr>
              <w:sdtEndPr/>
              <w:sdtContent>
                <w:r w:rsidR="00EE1CB3" w:rsidRPr="00EE280B">
                  <w:rPr>
                    <w:lang w:val="fr-CH"/>
                  </w:rPr>
                  <w:t>……</w:t>
                </w:r>
              </w:sdtContent>
            </w:sdt>
            <w:r w:rsidR="00EE1CB3" w:rsidRPr="00EE280B">
              <w:rPr>
                <w:lang w:val="fr-CH"/>
              </w:rPr>
              <w:t xml:space="preserve"> </w:t>
            </w:r>
            <w:r w:rsidR="00296D05" w:rsidRPr="00EE280B">
              <w:rPr>
                <w:rStyle w:val="beVerborgenerKommentarZchn"/>
                <w:lang w:val="fr-CH"/>
              </w:rPr>
              <w:t>Localité</w:t>
            </w:r>
          </w:p>
          <w:p w14:paraId="0D757B39" w14:textId="2C2480EF" w:rsidR="00EE1CB3" w:rsidRPr="00EE280B" w:rsidRDefault="00925966" w:rsidP="00EE1CB3">
            <w:pPr>
              <w:pStyle w:val="Text85pt"/>
              <w:tabs>
                <w:tab w:val="left" w:pos="4950"/>
                <w:tab w:val="left" w:pos="5957"/>
              </w:tabs>
              <w:ind w:left="113"/>
              <w:rPr>
                <w:lang w:val="fr-CH"/>
              </w:rPr>
            </w:pPr>
            <w:sdt>
              <w:sdtPr>
                <w:rPr>
                  <w:lang w:val="fr-CH"/>
                </w:rPr>
                <w:alias w:val="Text"/>
                <w:tag w:val="Text"/>
                <w:id w:val="1837954718"/>
                <w:text/>
              </w:sdtPr>
              <w:sdtEndPr/>
              <w:sdtContent>
                <w:r w:rsidR="00EE1CB3" w:rsidRPr="00EE280B">
                  <w:rPr>
                    <w:lang w:val="fr-CH"/>
                  </w:rPr>
                  <w:t>……</w:t>
                </w:r>
              </w:sdtContent>
            </w:sdt>
            <w:r w:rsidR="00EE1CB3" w:rsidRPr="00EE280B">
              <w:rPr>
                <w:lang w:val="fr-CH"/>
              </w:rPr>
              <w:t xml:space="preserve"> </w:t>
            </w:r>
            <w:r w:rsidR="00296D05" w:rsidRPr="00EE280B">
              <w:rPr>
                <w:rStyle w:val="beVerborgenerKommentarZchn"/>
                <w:lang w:val="fr-CH"/>
              </w:rPr>
              <w:t>Numéro(s) de téléphone</w:t>
            </w:r>
          </w:p>
          <w:p w14:paraId="6F04EE61" w14:textId="44AEFB3D" w:rsidR="00EE1CB3" w:rsidRPr="00EE280B" w:rsidRDefault="00925966" w:rsidP="00EE1CB3">
            <w:pPr>
              <w:pStyle w:val="Text85pt"/>
              <w:tabs>
                <w:tab w:val="left" w:pos="4950"/>
                <w:tab w:val="left" w:pos="5957"/>
              </w:tabs>
              <w:ind w:left="113"/>
              <w:rPr>
                <w:lang w:val="fr-CH"/>
              </w:rPr>
            </w:pPr>
            <w:sdt>
              <w:sdtPr>
                <w:rPr>
                  <w:lang w:val="fr-CH"/>
                </w:rPr>
                <w:alias w:val="Text"/>
                <w:tag w:val="Text"/>
                <w:id w:val="616558814"/>
                <w:text/>
              </w:sdtPr>
              <w:sdtEndPr/>
              <w:sdtContent>
                <w:r w:rsidR="00EE1CB3" w:rsidRPr="00EE280B">
                  <w:rPr>
                    <w:lang w:val="fr-CH"/>
                  </w:rPr>
                  <w:t>……</w:t>
                </w:r>
              </w:sdtContent>
            </w:sdt>
            <w:r w:rsidR="00EE1CB3" w:rsidRPr="00EE280B">
              <w:rPr>
                <w:lang w:val="fr-CH"/>
              </w:rPr>
              <w:t xml:space="preserve"> </w:t>
            </w:r>
            <w:r w:rsidR="00296D05" w:rsidRPr="00EE280B">
              <w:rPr>
                <w:rStyle w:val="beVerborgenerKommentarZchn"/>
                <w:lang w:val="fr-CH"/>
              </w:rPr>
              <w:t>Courriel</w:t>
            </w:r>
          </w:p>
          <w:p w14:paraId="2B39F3AE" w14:textId="77777777" w:rsidR="00EE1CB3" w:rsidRPr="00EE280B" w:rsidRDefault="00EE1CB3" w:rsidP="00EE1CB3">
            <w:pPr>
              <w:pStyle w:val="Text85pt"/>
              <w:ind w:left="113"/>
              <w:rPr>
                <w:lang w:val="fr-CH"/>
              </w:rPr>
            </w:pPr>
          </w:p>
        </w:tc>
      </w:tr>
    </w:tbl>
    <w:p w14:paraId="411A5881" w14:textId="77777777" w:rsidR="008D7B33" w:rsidRPr="00EE280B" w:rsidRDefault="008D7B33" w:rsidP="008D7B33">
      <w:pPr>
        <w:pStyle w:val="Text85pt"/>
        <w:rPr>
          <w:lang w:val="fr-CH"/>
        </w:rPr>
      </w:pPr>
    </w:p>
    <w:p w14:paraId="2AC224C1" w14:textId="13DCDA99" w:rsidR="008D7B33" w:rsidRPr="00EE280B" w:rsidRDefault="00296D05" w:rsidP="008D7B33">
      <w:pPr>
        <w:pStyle w:val="Text85pt"/>
        <w:rPr>
          <w:lang w:val="fr-CH"/>
        </w:rPr>
      </w:pPr>
      <w:r w:rsidRPr="00EE280B">
        <w:rPr>
          <w:lang w:val="fr-CH"/>
        </w:rPr>
        <w:t xml:space="preserve">Approbation </w:t>
      </w:r>
      <w:r w:rsidR="004A1099" w:rsidRPr="004A1099">
        <w:rPr>
          <w:lang w:val="fr-CH"/>
        </w:rPr>
        <w:t>du</w:t>
      </w:r>
      <w:r w:rsidRPr="00EE280B">
        <w:rPr>
          <w:lang w:val="fr-CH"/>
        </w:rPr>
        <w:t xml:space="preserve"> plan</w:t>
      </w:r>
    </w:p>
    <w:sectPr w:rsidR="008D7B33" w:rsidRPr="00EE280B" w:rsidSect="005011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5" w:right="567" w:bottom="851" w:left="1361" w:header="482" w:footer="2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B972C" w14:textId="77777777" w:rsidR="00F639C0" w:rsidRDefault="00F639C0" w:rsidP="00F91D37">
      <w:pPr>
        <w:spacing w:line="240" w:lineRule="auto"/>
      </w:pPr>
      <w:r>
        <w:separator/>
      </w:r>
    </w:p>
  </w:endnote>
  <w:endnote w:type="continuationSeparator" w:id="0">
    <w:p w14:paraId="2AE19934" w14:textId="77777777" w:rsidR="00F639C0" w:rsidRDefault="00F639C0" w:rsidP="00F91D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Com 55 Roman">
    <w:altName w:val="Arial"/>
    <w:charset w:val="4D"/>
    <w:family w:val="swiss"/>
    <w:pitch w:val="variable"/>
    <w:sig w:usb0="8000000F" w:usb1="10002042" w:usb2="00000000" w:usb3="00000000" w:csb0="0000009B" w:csb1="00000000"/>
  </w:font>
  <w:font w:name="font1482">
    <w:altName w:val="Calibri"/>
    <w:panose1 w:val="00000000000000000000"/>
    <w:charset w:val="00"/>
    <w:family w:val="auto"/>
    <w:notTrueType/>
    <w:pitch w:val="default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6AF80" w14:textId="77777777" w:rsidR="00AB76A0" w:rsidRDefault="00AB76A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991CC" w14:textId="77777777" w:rsidR="00AB76A0" w:rsidRDefault="00AB76A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B3A9A" w14:textId="77777777" w:rsidR="00F639C0" w:rsidRPr="00AB76A0" w:rsidRDefault="00F639C0" w:rsidP="00AB76A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FD932" w14:textId="77777777" w:rsidR="00F639C0" w:rsidRDefault="00F639C0" w:rsidP="00F91D37">
      <w:pPr>
        <w:spacing w:line="240" w:lineRule="auto"/>
      </w:pPr>
    </w:p>
    <w:p w14:paraId="6ACC1B78" w14:textId="77777777" w:rsidR="00F639C0" w:rsidRDefault="00F639C0" w:rsidP="00F91D37">
      <w:pPr>
        <w:spacing w:line="240" w:lineRule="auto"/>
      </w:pPr>
    </w:p>
  </w:footnote>
  <w:footnote w:type="continuationSeparator" w:id="0">
    <w:p w14:paraId="39BFD53F" w14:textId="77777777" w:rsidR="00F639C0" w:rsidRDefault="00F639C0" w:rsidP="00F91D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7EFCD" w14:textId="77777777" w:rsidR="00AB76A0" w:rsidRDefault="00AB76A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ohneRahmen"/>
      <w:tblW w:w="0" w:type="auto"/>
      <w:tblLook w:val="04A0" w:firstRow="1" w:lastRow="0" w:firstColumn="1" w:lastColumn="0" w:noHBand="0" w:noVBand="1"/>
    </w:tblPr>
    <w:tblGrid>
      <w:gridCol w:w="5100"/>
      <w:gridCol w:w="4878"/>
    </w:tblGrid>
    <w:tr w:rsidR="00F639C0" w14:paraId="21AF8342" w14:textId="77777777" w:rsidTr="00CD67CD">
      <w:tc>
        <w:tcPr>
          <w:tcW w:w="5100" w:type="dxa"/>
        </w:tcPr>
        <w:p w14:paraId="5DDADD5C" w14:textId="77777777" w:rsidR="00F639C0" w:rsidRDefault="00F639C0" w:rsidP="006E17C1">
          <w:pPr>
            <w:pStyle w:val="beLauftextStandard"/>
            <w:rPr>
              <w:lang w:eastAsia="de-CH"/>
            </w:rPr>
          </w:pPr>
          <w:r>
            <w:rPr>
              <w:noProof/>
              <w:lang w:eastAsia="de-CH"/>
            </w:rPr>
            <w:drawing>
              <wp:anchor distT="0" distB="0" distL="114300" distR="114300" simplePos="0" relativeHeight="251682815" behindDoc="1" locked="1" layoutInCell="1" allowOverlap="1" wp14:anchorId="717FF414" wp14:editId="54C397BE">
                <wp:simplePos x="0" y="0"/>
                <wp:positionH relativeFrom="page">
                  <wp:posOffset>13970</wp:posOffset>
                </wp:positionH>
                <wp:positionV relativeFrom="page">
                  <wp:posOffset>32385</wp:posOffset>
                </wp:positionV>
                <wp:extent cx="937895" cy="231140"/>
                <wp:effectExtent l="0" t="0" r="0" b="0"/>
                <wp:wrapNone/>
                <wp:docPr id="4" name="d5cc7d3d-6334-4e65-bc9e-9b4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7895" cy="2311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06AFEEB" w14:textId="77777777" w:rsidR="00F639C0" w:rsidRPr="006E17C1" w:rsidRDefault="00F639C0" w:rsidP="00DE57A9">
          <w:pPr>
            <w:pStyle w:val="Kopfzeile"/>
            <w:rPr>
              <w:highlight w:val="yellow"/>
            </w:rPr>
          </w:pPr>
        </w:p>
      </w:tc>
      <w:tc>
        <w:tcPr>
          <w:tcW w:w="4878" w:type="dxa"/>
        </w:tcPr>
        <w:p w14:paraId="13C257D0" w14:textId="77777777" w:rsidR="00F639C0" w:rsidRDefault="00F639C0" w:rsidP="00CE0282">
          <w:pPr>
            <w:pStyle w:val="Kopfzeile"/>
          </w:pPr>
        </w:p>
      </w:tc>
    </w:tr>
  </w:tbl>
  <w:p w14:paraId="654B3365" w14:textId="77777777" w:rsidR="00F639C0" w:rsidRPr="0039616D" w:rsidRDefault="00F639C0" w:rsidP="006E17C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4"/>
      <w:gridCol w:w="3684"/>
      <w:gridCol w:w="2267"/>
      <w:gridCol w:w="2040"/>
    </w:tblGrid>
    <w:tr w:rsidR="00F639C0" w:rsidRPr="00F01DA6" w14:paraId="73865BC4" w14:textId="77777777" w:rsidTr="00637F9C">
      <w:trPr>
        <w:trHeight w:hRule="exact" w:val="850"/>
      </w:trPr>
      <w:tc>
        <w:tcPr>
          <w:tcW w:w="1984" w:type="dxa"/>
        </w:tcPr>
        <w:p w14:paraId="39DAF6BD" w14:textId="77777777" w:rsidR="00F639C0" w:rsidRPr="00F01DA6" w:rsidRDefault="00F639C0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</w:pPr>
        </w:p>
      </w:tc>
      <w:tc>
        <w:tcPr>
          <w:tcW w:w="3684" w:type="dxa"/>
        </w:tcPr>
        <w:p w14:paraId="20387140" w14:textId="77777777" w:rsidR="00F639C0" w:rsidRPr="00F01DA6" w:rsidRDefault="00F639C0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</w:pPr>
        </w:p>
      </w:tc>
      <w:tc>
        <w:tcPr>
          <w:tcW w:w="2267" w:type="dxa"/>
        </w:tcPr>
        <w:p w14:paraId="305D6DC2" w14:textId="77777777" w:rsidR="00F639C0" w:rsidRPr="00F01DA6" w:rsidRDefault="00F639C0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</w:pPr>
        </w:p>
      </w:tc>
      <w:tc>
        <w:tcPr>
          <w:tcW w:w="2040" w:type="dxa"/>
        </w:tcPr>
        <w:p w14:paraId="0B486639" w14:textId="77777777" w:rsidR="00F639C0" w:rsidRPr="00F01DA6" w:rsidRDefault="00F639C0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  <w:rPr>
              <w:i/>
              <w:vanish/>
            </w:rPr>
          </w:pPr>
        </w:p>
      </w:tc>
    </w:tr>
  </w:tbl>
  <w:p w14:paraId="047B5DDA" w14:textId="77777777" w:rsidR="00F639C0" w:rsidRDefault="00F639C0" w:rsidP="00E33CF1">
    <w:pPr>
      <w:pStyle w:val="Kopfzeile"/>
      <w:tabs>
        <w:tab w:val="clear" w:pos="9967"/>
        <w:tab w:val="left" w:pos="6469"/>
        <w:tab w:val="right" w:pos="9978"/>
      </w:tabs>
    </w:pPr>
    <w:r>
      <w:drawing>
        <wp:anchor distT="0" distB="0" distL="114300" distR="114300" simplePos="0" relativeHeight="251669503" behindDoc="0" locked="1" layoutInCell="1" allowOverlap="1" wp14:anchorId="6EA1289D" wp14:editId="37A01203">
          <wp:simplePos x="0" y="0"/>
          <wp:positionH relativeFrom="page">
            <wp:posOffset>313055</wp:posOffset>
          </wp:positionH>
          <wp:positionV relativeFrom="page">
            <wp:posOffset>183515</wp:posOffset>
          </wp:positionV>
          <wp:extent cx="1483200" cy="694800"/>
          <wp:effectExtent l="0" t="0" r="317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200" cy="69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EF636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94C0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9ED5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B812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9A9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9A34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EA1B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A947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FC1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E804FF"/>
    <w:multiLevelType w:val="multilevel"/>
    <w:tmpl w:val="84809E52"/>
    <w:lvl w:ilvl="0">
      <w:start w:val="1"/>
      <w:numFmt w:val="decimal"/>
      <w:pStyle w:val="Traktandum-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raktandum-Titel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7E8274B"/>
    <w:multiLevelType w:val="multilevel"/>
    <w:tmpl w:val="C4E4D39E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4B22DDD"/>
    <w:multiLevelType w:val="hybridMultilevel"/>
    <w:tmpl w:val="7FDE0F8E"/>
    <w:lvl w:ilvl="0" w:tplc="EA8A37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C35AD3"/>
    <w:multiLevelType w:val="multilevel"/>
    <w:tmpl w:val="F4EEDEE6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7473A01"/>
    <w:multiLevelType w:val="hybridMultilevel"/>
    <w:tmpl w:val="10AAA148"/>
    <w:lvl w:ilvl="0" w:tplc="EA8A37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555D12"/>
    <w:multiLevelType w:val="hybridMultilevel"/>
    <w:tmpl w:val="A51EEE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6E73CA"/>
    <w:multiLevelType w:val="hybridMultilevel"/>
    <w:tmpl w:val="5D00219C"/>
    <w:lvl w:ilvl="0" w:tplc="3020C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C623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D46FD"/>
    <w:multiLevelType w:val="multilevel"/>
    <w:tmpl w:val="0D9453D4"/>
    <w:lvl w:ilvl="0">
      <w:start w:val="1"/>
      <w:numFmt w:val="decimal"/>
      <w:pStyle w:val="H1"/>
      <w:lvlText w:val="%1."/>
      <w:lvlJc w:val="left"/>
      <w:pPr>
        <w:ind w:left="851" w:hanging="851"/>
      </w:pPr>
      <w:rPr>
        <w:rFonts w:hint="default"/>
        <w:spacing w:val="-10"/>
      </w:rPr>
    </w:lvl>
    <w:lvl w:ilvl="1">
      <w:start w:val="1"/>
      <w:numFmt w:val="decimal"/>
      <w:pStyle w:val="berschrift2nummeriert"/>
      <w:lvlText w:val="%1.%2"/>
      <w:lvlJc w:val="left"/>
      <w:pPr>
        <w:ind w:left="993" w:hanging="851"/>
      </w:pPr>
      <w:rPr>
        <w:rFonts w:hint="default"/>
        <w:spacing w:val="-10"/>
      </w:rPr>
    </w:lvl>
    <w:lvl w:ilvl="2">
      <w:start w:val="1"/>
      <w:numFmt w:val="decimal"/>
      <w:pStyle w:val="berschrift3nummeriert"/>
      <w:lvlText w:val="%1.%2.%3"/>
      <w:lvlJc w:val="left"/>
      <w:pPr>
        <w:ind w:left="851" w:hanging="851"/>
      </w:pPr>
      <w:rPr>
        <w:rFonts w:hint="default"/>
        <w:spacing w:val="-10"/>
      </w:rPr>
    </w:lvl>
    <w:lvl w:ilvl="3">
      <w:start w:val="1"/>
      <w:numFmt w:val="decimal"/>
      <w:pStyle w:val="berschrift4nummeriert"/>
      <w:lvlText w:val="%1.%2.%3.%4"/>
      <w:lvlJc w:val="left"/>
      <w:pPr>
        <w:ind w:left="993" w:hanging="851"/>
      </w:pPr>
      <w:rPr>
        <w:rFonts w:hint="default"/>
        <w:spacing w:val="-10"/>
      </w:rPr>
    </w:lvl>
    <w:lvl w:ilvl="4">
      <w:start w:val="1"/>
      <w:numFmt w:val="decimal"/>
      <w:pStyle w:val="berschrift5nummeriert"/>
      <w:lvlText w:val="%1.%2.%3.%4.%5"/>
      <w:lvlJc w:val="left"/>
      <w:pPr>
        <w:ind w:left="851" w:hanging="851"/>
      </w:pPr>
      <w:rPr>
        <w:rFonts w:hint="default"/>
        <w:spacing w:val="-10"/>
      </w:rPr>
    </w:lvl>
    <w:lvl w:ilvl="5">
      <w:start w:val="1"/>
      <w:numFmt w:val="lowerLetter"/>
      <w:lvlText w:val="%6)"/>
      <w:lvlJc w:val="left"/>
      <w:pPr>
        <w:ind w:left="425" w:hanging="425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pStyle w:val="Nummerierung1"/>
      <w:lvlText w:val="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pStyle w:val="Nummerierung2"/>
      <w:lvlText w:val="%8.%9"/>
      <w:lvlJc w:val="left"/>
      <w:pPr>
        <w:ind w:left="992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8" w15:restartNumberingAfterBreak="0">
    <w:nsid w:val="4E781BA9"/>
    <w:multiLevelType w:val="hybridMultilevel"/>
    <w:tmpl w:val="AD0C3DA6"/>
    <w:lvl w:ilvl="0" w:tplc="10FC0AE8">
      <w:start w:val="1"/>
      <w:numFmt w:val="bullet"/>
      <w:lvlText w:val=""/>
      <w:lvlJc w:val="left"/>
      <w:pPr>
        <w:tabs>
          <w:tab w:val="num" w:pos="1008"/>
        </w:tabs>
        <w:ind w:left="14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13E6B"/>
    <w:multiLevelType w:val="multilevel"/>
    <w:tmpl w:val="98B28E36"/>
    <w:lvl w:ilvl="0">
      <w:start w:val="1"/>
      <w:numFmt w:val="bullet"/>
      <w:pStyle w:val="Aufzhlungszeichen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Aufzhlungszeichen2"/>
      <w:lvlText w:val="–"/>
      <w:lvlJc w:val="left"/>
      <w:pPr>
        <w:ind w:left="567" w:hanging="283"/>
      </w:pPr>
      <w:rPr>
        <w:rFonts w:ascii="HelveticaNeueLT Com 55 Roman" w:hAnsi="HelveticaNeueLT Com 55 Roman" w:hint="default"/>
      </w:rPr>
    </w:lvl>
    <w:lvl w:ilvl="2">
      <w:start w:val="1"/>
      <w:numFmt w:val="bullet"/>
      <w:pStyle w:val="Aufzhlungszeichen3"/>
      <w:lvlText w:val="–"/>
      <w:lvlJc w:val="left"/>
      <w:pPr>
        <w:ind w:left="851" w:hanging="284"/>
      </w:pPr>
      <w:rPr>
        <w:rFonts w:ascii="HelveticaNeueLT Com 55 Roman" w:hAnsi="HelveticaNeueLT Com 55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D903330"/>
    <w:multiLevelType w:val="hybridMultilevel"/>
    <w:tmpl w:val="0C2A0954"/>
    <w:lvl w:ilvl="0" w:tplc="EA8A37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A8A37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EC90B5A"/>
    <w:multiLevelType w:val="multilevel"/>
    <w:tmpl w:val="39F8494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52630A6"/>
    <w:multiLevelType w:val="multilevel"/>
    <w:tmpl w:val="0066839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84C6F8A"/>
    <w:multiLevelType w:val="hybridMultilevel"/>
    <w:tmpl w:val="891EB3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E06DE1"/>
    <w:multiLevelType w:val="multilevel"/>
    <w:tmpl w:val="D90C3548"/>
    <w:lvl w:ilvl="0">
      <w:start w:val="1"/>
      <w:numFmt w:val="bullet"/>
      <w:pStyle w:val="Aufzhlung1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Aufzhlung2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pStyle w:val="Aufzhlung3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C985FA8"/>
    <w:multiLevelType w:val="hybridMultilevel"/>
    <w:tmpl w:val="FD1A9C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8D127E"/>
    <w:multiLevelType w:val="multilevel"/>
    <w:tmpl w:val="08B45774"/>
    <w:lvl w:ilvl="0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FD325A5"/>
    <w:multiLevelType w:val="hybridMultilevel"/>
    <w:tmpl w:val="5C6AB6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9"/>
  </w:num>
  <w:num w:numId="13">
    <w:abstractNumId w:val="15"/>
  </w:num>
  <w:num w:numId="14">
    <w:abstractNumId w:val="27"/>
  </w:num>
  <w:num w:numId="15">
    <w:abstractNumId w:val="26"/>
  </w:num>
  <w:num w:numId="16">
    <w:abstractNumId w:val="10"/>
  </w:num>
  <w:num w:numId="17">
    <w:abstractNumId w:val="16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3"/>
  </w:num>
  <w:num w:numId="21">
    <w:abstractNumId w:val="22"/>
  </w:num>
  <w:num w:numId="22">
    <w:abstractNumId w:val="21"/>
  </w:num>
  <w:num w:numId="23">
    <w:abstractNumId w:val="11"/>
  </w:num>
  <w:num w:numId="24">
    <w:abstractNumId w:val="17"/>
  </w:num>
  <w:num w:numId="25">
    <w:abstractNumId w:val="23"/>
  </w:num>
  <w:num w:numId="26">
    <w:abstractNumId w:val="17"/>
  </w:num>
  <w:num w:numId="27">
    <w:abstractNumId w:val="17"/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7"/>
  </w:num>
  <w:num w:numId="35">
    <w:abstractNumId w:val="17"/>
  </w:num>
  <w:num w:numId="36">
    <w:abstractNumId w:val="17"/>
  </w:num>
  <w:num w:numId="37">
    <w:abstractNumId w:val="12"/>
  </w:num>
  <w:num w:numId="38">
    <w:abstractNumId w:val="20"/>
  </w:num>
  <w:num w:numId="39">
    <w:abstractNumId w:val="17"/>
  </w:num>
  <w:num w:numId="40">
    <w:abstractNumId w:val="14"/>
  </w:num>
  <w:num w:numId="41">
    <w:abstractNumId w:val="18"/>
  </w:num>
  <w:num w:numId="42">
    <w:abstractNumId w:val="17"/>
  </w:num>
  <w:num w:numId="43">
    <w:abstractNumId w:val="17"/>
  </w:num>
  <w:num w:numId="44">
    <w:abstractNumId w:val="17"/>
  </w:num>
  <w:num w:numId="45">
    <w:abstractNumId w:val="17"/>
  </w:num>
  <w:num w:numId="46">
    <w:abstractNumId w:val="17"/>
  </w:num>
  <w:num w:numId="47">
    <w:abstractNumId w:val="17"/>
  </w:num>
  <w:num w:numId="48">
    <w:abstractNumId w:val="17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6" w:nlCheck="1" w:checkStyle="1"/>
  <w:activeWritingStyle w:appName="MSWord" w:lang="de-CH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it-CH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de-CH" w:vendorID="64" w:dllVersion="131078" w:nlCheck="1" w:checkStyle="0"/>
  <w:activeWritingStyle w:appName="MSWord" w:lang="de-DE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autoHyphenation/>
  <w:hyphenationZone w:val="425"/>
  <w:drawingGridHorizontalSpacing w:val="255"/>
  <w:drawingGridVerticalSpacing w:val="255"/>
  <w:displayHorizontalDrawingGridEvery w:val="10"/>
  <w:displayVerticalDrawingGridEvery w:val="0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147"/>
    <w:rsid w:val="00002978"/>
    <w:rsid w:val="0001010F"/>
    <w:rsid w:val="000116E1"/>
    <w:rsid w:val="000118C1"/>
    <w:rsid w:val="00015D48"/>
    <w:rsid w:val="0002147A"/>
    <w:rsid w:val="00022547"/>
    <w:rsid w:val="00023635"/>
    <w:rsid w:val="000258FF"/>
    <w:rsid w:val="000266B7"/>
    <w:rsid w:val="0002739A"/>
    <w:rsid w:val="00032B92"/>
    <w:rsid w:val="000409C8"/>
    <w:rsid w:val="00041700"/>
    <w:rsid w:val="0004410F"/>
    <w:rsid w:val="00045DA0"/>
    <w:rsid w:val="0004775B"/>
    <w:rsid w:val="00051F6D"/>
    <w:rsid w:val="00052581"/>
    <w:rsid w:val="00054BDC"/>
    <w:rsid w:val="000610F6"/>
    <w:rsid w:val="00061F5D"/>
    <w:rsid w:val="00063BC2"/>
    <w:rsid w:val="000676B6"/>
    <w:rsid w:val="000701F1"/>
    <w:rsid w:val="0007095A"/>
    <w:rsid w:val="00071780"/>
    <w:rsid w:val="000822A6"/>
    <w:rsid w:val="000823C7"/>
    <w:rsid w:val="00084759"/>
    <w:rsid w:val="00095CB1"/>
    <w:rsid w:val="0009664E"/>
    <w:rsid w:val="00096E8E"/>
    <w:rsid w:val="00097476"/>
    <w:rsid w:val="000A064C"/>
    <w:rsid w:val="000A1884"/>
    <w:rsid w:val="000A42E5"/>
    <w:rsid w:val="000A5029"/>
    <w:rsid w:val="000B0159"/>
    <w:rsid w:val="000B3E72"/>
    <w:rsid w:val="000B595D"/>
    <w:rsid w:val="000B64EC"/>
    <w:rsid w:val="000C1755"/>
    <w:rsid w:val="000C1A5C"/>
    <w:rsid w:val="000C49C1"/>
    <w:rsid w:val="000C5AA0"/>
    <w:rsid w:val="000D06EA"/>
    <w:rsid w:val="000D1743"/>
    <w:rsid w:val="000D197B"/>
    <w:rsid w:val="000D7F08"/>
    <w:rsid w:val="000E0CEF"/>
    <w:rsid w:val="000E174A"/>
    <w:rsid w:val="000E20AF"/>
    <w:rsid w:val="000E3FC1"/>
    <w:rsid w:val="000E756F"/>
    <w:rsid w:val="000F037E"/>
    <w:rsid w:val="000F576F"/>
    <w:rsid w:val="000F5A73"/>
    <w:rsid w:val="000F78CE"/>
    <w:rsid w:val="0010021F"/>
    <w:rsid w:val="00102345"/>
    <w:rsid w:val="00106688"/>
    <w:rsid w:val="001069C5"/>
    <w:rsid w:val="00106B76"/>
    <w:rsid w:val="00106DB8"/>
    <w:rsid w:val="00107F09"/>
    <w:rsid w:val="00110031"/>
    <w:rsid w:val="0011124B"/>
    <w:rsid w:val="00112766"/>
    <w:rsid w:val="001134C7"/>
    <w:rsid w:val="00113866"/>
    <w:rsid w:val="00113CB8"/>
    <w:rsid w:val="0011601D"/>
    <w:rsid w:val="0012151C"/>
    <w:rsid w:val="0012168B"/>
    <w:rsid w:val="0012383B"/>
    <w:rsid w:val="00124B68"/>
    <w:rsid w:val="00124F23"/>
    <w:rsid w:val="001273A1"/>
    <w:rsid w:val="00127A77"/>
    <w:rsid w:val="00130557"/>
    <w:rsid w:val="001307C8"/>
    <w:rsid w:val="00134353"/>
    <w:rsid w:val="0013589F"/>
    <w:rsid w:val="001375AB"/>
    <w:rsid w:val="00140075"/>
    <w:rsid w:val="00140272"/>
    <w:rsid w:val="001407C6"/>
    <w:rsid w:val="00144122"/>
    <w:rsid w:val="001471AF"/>
    <w:rsid w:val="00154677"/>
    <w:rsid w:val="00155E7B"/>
    <w:rsid w:val="0016119E"/>
    <w:rsid w:val="001617BB"/>
    <w:rsid w:val="00163182"/>
    <w:rsid w:val="001636C0"/>
    <w:rsid w:val="00166023"/>
    <w:rsid w:val="00167916"/>
    <w:rsid w:val="0017672D"/>
    <w:rsid w:val="00176C99"/>
    <w:rsid w:val="00182287"/>
    <w:rsid w:val="001905E1"/>
    <w:rsid w:val="00190A82"/>
    <w:rsid w:val="00196ABC"/>
    <w:rsid w:val="00196B03"/>
    <w:rsid w:val="00196C0B"/>
    <w:rsid w:val="001A0029"/>
    <w:rsid w:val="001A666F"/>
    <w:rsid w:val="001B166D"/>
    <w:rsid w:val="001B1F85"/>
    <w:rsid w:val="001B4DBF"/>
    <w:rsid w:val="001B5E85"/>
    <w:rsid w:val="001C4D4E"/>
    <w:rsid w:val="001C50B8"/>
    <w:rsid w:val="001D1647"/>
    <w:rsid w:val="001E2720"/>
    <w:rsid w:val="001E3FF4"/>
    <w:rsid w:val="001F2AA2"/>
    <w:rsid w:val="001F4671"/>
    <w:rsid w:val="001F4A7E"/>
    <w:rsid w:val="001F4B8C"/>
    <w:rsid w:val="001F5DB0"/>
    <w:rsid w:val="002008D7"/>
    <w:rsid w:val="00203058"/>
    <w:rsid w:val="00203AF7"/>
    <w:rsid w:val="002141FD"/>
    <w:rsid w:val="002214E4"/>
    <w:rsid w:val="00224C53"/>
    <w:rsid w:val="00224C9B"/>
    <w:rsid w:val="00225571"/>
    <w:rsid w:val="00225D48"/>
    <w:rsid w:val="0022685B"/>
    <w:rsid w:val="0023205B"/>
    <w:rsid w:val="00236C8A"/>
    <w:rsid w:val="00243EED"/>
    <w:rsid w:val="00244323"/>
    <w:rsid w:val="00246EC6"/>
    <w:rsid w:val="0025644A"/>
    <w:rsid w:val="00256F55"/>
    <w:rsid w:val="00266304"/>
    <w:rsid w:val="00266772"/>
    <w:rsid w:val="00267F71"/>
    <w:rsid w:val="002712AE"/>
    <w:rsid w:val="002770BA"/>
    <w:rsid w:val="002772E1"/>
    <w:rsid w:val="00290E37"/>
    <w:rsid w:val="0029375B"/>
    <w:rsid w:val="002945F1"/>
    <w:rsid w:val="00295DEC"/>
    <w:rsid w:val="00296D05"/>
    <w:rsid w:val="002A3098"/>
    <w:rsid w:val="002B4954"/>
    <w:rsid w:val="002B5392"/>
    <w:rsid w:val="002C2DC3"/>
    <w:rsid w:val="002C4AA4"/>
    <w:rsid w:val="002C501E"/>
    <w:rsid w:val="002C6EF1"/>
    <w:rsid w:val="002D25EA"/>
    <w:rsid w:val="002D272F"/>
    <w:rsid w:val="002D3461"/>
    <w:rsid w:val="002D3712"/>
    <w:rsid w:val="002D38AE"/>
    <w:rsid w:val="002D3CF3"/>
    <w:rsid w:val="002E3249"/>
    <w:rsid w:val="002E4096"/>
    <w:rsid w:val="002E541B"/>
    <w:rsid w:val="002E7CBA"/>
    <w:rsid w:val="002F06AA"/>
    <w:rsid w:val="002F534D"/>
    <w:rsid w:val="002F68A2"/>
    <w:rsid w:val="002F7482"/>
    <w:rsid w:val="0030245A"/>
    <w:rsid w:val="00305154"/>
    <w:rsid w:val="003062AD"/>
    <w:rsid w:val="0031139B"/>
    <w:rsid w:val="003127DA"/>
    <w:rsid w:val="00316B83"/>
    <w:rsid w:val="003210FB"/>
    <w:rsid w:val="0032330D"/>
    <w:rsid w:val="00325AC5"/>
    <w:rsid w:val="0033112A"/>
    <w:rsid w:val="00333A1B"/>
    <w:rsid w:val="00335339"/>
    <w:rsid w:val="00335941"/>
    <w:rsid w:val="003359D8"/>
    <w:rsid w:val="00336989"/>
    <w:rsid w:val="00336A76"/>
    <w:rsid w:val="00337BD2"/>
    <w:rsid w:val="003400DC"/>
    <w:rsid w:val="0034154C"/>
    <w:rsid w:val="003514EE"/>
    <w:rsid w:val="00351B75"/>
    <w:rsid w:val="003559F0"/>
    <w:rsid w:val="00361CB8"/>
    <w:rsid w:val="00363671"/>
    <w:rsid w:val="00364EE3"/>
    <w:rsid w:val="00367A93"/>
    <w:rsid w:val="003722B9"/>
    <w:rsid w:val="003757E4"/>
    <w:rsid w:val="00375834"/>
    <w:rsid w:val="00375D0E"/>
    <w:rsid w:val="003771E2"/>
    <w:rsid w:val="00380D67"/>
    <w:rsid w:val="0039090B"/>
    <w:rsid w:val="00396082"/>
    <w:rsid w:val="0039616D"/>
    <w:rsid w:val="00396A4E"/>
    <w:rsid w:val="003A396E"/>
    <w:rsid w:val="003A71E1"/>
    <w:rsid w:val="003B02F8"/>
    <w:rsid w:val="003B2CBD"/>
    <w:rsid w:val="003B3A78"/>
    <w:rsid w:val="003B4BF5"/>
    <w:rsid w:val="003C29F3"/>
    <w:rsid w:val="003C6924"/>
    <w:rsid w:val="003D0FAA"/>
    <w:rsid w:val="003D1066"/>
    <w:rsid w:val="003D3824"/>
    <w:rsid w:val="003D3986"/>
    <w:rsid w:val="003D4FCF"/>
    <w:rsid w:val="003E0D7F"/>
    <w:rsid w:val="003F1A56"/>
    <w:rsid w:val="003F66A3"/>
    <w:rsid w:val="003F70F2"/>
    <w:rsid w:val="003F711B"/>
    <w:rsid w:val="003F7C91"/>
    <w:rsid w:val="004007B2"/>
    <w:rsid w:val="0040593D"/>
    <w:rsid w:val="00410AF1"/>
    <w:rsid w:val="00413C32"/>
    <w:rsid w:val="004165DE"/>
    <w:rsid w:val="004212A5"/>
    <w:rsid w:val="00421DB9"/>
    <w:rsid w:val="00426D96"/>
    <w:rsid w:val="00427E73"/>
    <w:rsid w:val="004378C7"/>
    <w:rsid w:val="0044096D"/>
    <w:rsid w:val="00446E6D"/>
    <w:rsid w:val="004519B6"/>
    <w:rsid w:val="00452D49"/>
    <w:rsid w:val="00452E96"/>
    <w:rsid w:val="004607F4"/>
    <w:rsid w:val="00461423"/>
    <w:rsid w:val="00466CA6"/>
    <w:rsid w:val="00470BD2"/>
    <w:rsid w:val="004714DD"/>
    <w:rsid w:val="004752E0"/>
    <w:rsid w:val="00481775"/>
    <w:rsid w:val="00482FCC"/>
    <w:rsid w:val="004838EB"/>
    <w:rsid w:val="00484028"/>
    <w:rsid w:val="00484FC6"/>
    <w:rsid w:val="00486DBB"/>
    <w:rsid w:val="00491992"/>
    <w:rsid w:val="0049364E"/>
    <w:rsid w:val="00494FD7"/>
    <w:rsid w:val="0049577D"/>
    <w:rsid w:val="004A039B"/>
    <w:rsid w:val="004A0479"/>
    <w:rsid w:val="004A1099"/>
    <w:rsid w:val="004A41E9"/>
    <w:rsid w:val="004A60C5"/>
    <w:rsid w:val="004B0FDB"/>
    <w:rsid w:val="004B5A6F"/>
    <w:rsid w:val="004B6A97"/>
    <w:rsid w:val="004C1329"/>
    <w:rsid w:val="004C3880"/>
    <w:rsid w:val="004C3DA9"/>
    <w:rsid w:val="004C442B"/>
    <w:rsid w:val="004C575A"/>
    <w:rsid w:val="004D0F2F"/>
    <w:rsid w:val="004D179F"/>
    <w:rsid w:val="004D21CD"/>
    <w:rsid w:val="004D5349"/>
    <w:rsid w:val="004D5B31"/>
    <w:rsid w:val="004D5F14"/>
    <w:rsid w:val="004D606F"/>
    <w:rsid w:val="004E222C"/>
    <w:rsid w:val="004E2BF5"/>
    <w:rsid w:val="004E3590"/>
    <w:rsid w:val="004E5C94"/>
    <w:rsid w:val="004F1BCC"/>
    <w:rsid w:val="00500294"/>
    <w:rsid w:val="00500AD5"/>
    <w:rsid w:val="005011A0"/>
    <w:rsid w:val="00501AEF"/>
    <w:rsid w:val="00503C04"/>
    <w:rsid w:val="00513F66"/>
    <w:rsid w:val="005149E1"/>
    <w:rsid w:val="005161DB"/>
    <w:rsid w:val="0051679B"/>
    <w:rsid w:val="00516C61"/>
    <w:rsid w:val="00526145"/>
    <w:rsid w:val="00526C93"/>
    <w:rsid w:val="00530B4B"/>
    <w:rsid w:val="00532631"/>
    <w:rsid w:val="005359D3"/>
    <w:rsid w:val="00535EA2"/>
    <w:rsid w:val="00536A91"/>
    <w:rsid w:val="00537410"/>
    <w:rsid w:val="00537C85"/>
    <w:rsid w:val="00540A95"/>
    <w:rsid w:val="00542DE9"/>
    <w:rsid w:val="00543724"/>
    <w:rsid w:val="00543872"/>
    <w:rsid w:val="00543A9E"/>
    <w:rsid w:val="00543CAB"/>
    <w:rsid w:val="00543F57"/>
    <w:rsid w:val="0054591C"/>
    <w:rsid w:val="00550787"/>
    <w:rsid w:val="00550ABF"/>
    <w:rsid w:val="00551F69"/>
    <w:rsid w:val="00554B1D"/>
    <w:rsid w:val="0055630A"/>
    <w:rsid w:val="0056080A"/>
    <w:rsid w:val="00562702"/>
    <w:rsid w:val="00562E7B"/>
    <w:rsid w:val="005667D1"/>
    <w:rsid w:val="005742AE"/>
    <w:rsid w:val="00574AAC"/>
    <w:rsid w:val="005818BC"/>
    <w:rsid w:val="00581FD9"/>
    <w:rsid w:val="00587481"/>
    <w:rsid w:val="00591832"/>
    <w:rsid w:val="00592632"/>
    <w:rsid w:val="00592841"/>
    <w:rsid w:val="005943C6"/>
    <w:rsid w:val="005955B2"/>
    <w:rsid w:val="00595D58"/>
    <w:rsid w:val="00596EEB"/>
    <w:rsid w:val="00597339"/>
    <w:rsid w:val="005A7EB9"/>
    <w:rsid w:val="005B4DEC"/>
    <w:rsid w:val="005B5CD0"/>
    <w:rsid w:val="005B6FD0"/>
    <w:rsid w:val="005C6148"/>
    <w:rsid w:val="005D05F7"/>
    <w:rsid w:val="005D161E"/>
    <w:rsid w:val="005D4FBB"/>
    <w:rsid w:val="005D682F"/>
    <w:rsid w:val="005E3592"/>
    <w:rsid w:val="005E46D2"/>
    <w:rsid w:val="005E74A9"/>
    <w:rsid w:val="005F60CA"/>
    <w:rsid w:val="005F64F0"/>
    <w:rsid w:val="00602616"/>
    <w:rsid w:val="006044D5"/>
    <w:rsid w:val="006051C4"/>
    <w:rsid w:val="0060750F"/>
    <w:rsid w:val="00614396"/>
    <w:rsid w:val="006201A2"/>
    <w:rsid w:val="00621CAF"/>
    <w:rsid w:val="00622A9F"/>
    <w:rsid w:val="00622FDC"/>
    <w:rsid w:val="00625020"/>
    <w:rsid w:val="006304C2"/>
    <w:rsid w:val="00632704"/>
    <w:rsid w:val="00635DEE"/>
    <w:rsid w:val="006368C5"/>
    <w:rsid w:val="00637F9C"/>
    <w:rsid w:val="00642493"/>
    <w:rsid w:val="00642E05"/>
    <w:rsid w:val="00642F26"/>
    <w:rsid w:val="0064360F"/>
    <w:rsid w:val="00643EFA"/>
    <w:rsid w:val="00645850"/>
    <w:rsid w:val="006513D1"/>
    <w:rsid w:val="00651C2B"/>
    <w:rsid w:val="00652553"/>
    <w:rsid w:val="0065274C"/>
    <w:rsid w:val="0065565F"/>
    <w:rsid w:val="006562E0"/>
    <w:rsid w:val="00657051"/>
    <w:rsid w:val="00662C23"/>
    <w:rsid w:val="0066491F"/>
    <w:rsid w:val="00665C5B"/>
    <w:rsid w:val="00666A91"/>
    <w:rsid w:val="006704EE"/>
    <w:rsid w:val="006717DC"/>
    <w:rsid w:val="0067332B"/>
    <w:rsid w:val="0068083D"/>
    <w:rsid w:val="006822FA"/>
    <w:rsid w:val="006854F3"/>
    <w:rsid w:val="00686D14"/>
    <w:rsid w:val="00687ED7"/>
    <w:rsid w:val="00693B4C"/>
    <w:rsid w:val="00693F7D"/>
    <w:rsid w:val="0069453E"/>
    <w:rsid w:val="00695881"/>
    <w:rsid w:val="006968C3"/>
    <w:rsid w:val="006B3473"/>
    <w:rsid w:val="006B45A6"/>
    <w:rsid w:val="006B61C1"/>
    <w:rsid w:val="006C055A"/>
    <w:rsid w:val="006C144C"/>
    <w:rsid w:val="006C1669"/>
    <w:rsid w:val="006C1863"/>
    <w:rsid w:val="006E0F4E"/>
    <w:rsid w:val="006E17C1"/>
    <w:rsid w:val="006E354E"/>
    <w:rsid w:val="006E3987"/>
    <w:rsid w:val="006E6B42"/>
    <w:rsid w:val="006E713C"/>
    <w:rsid w:val="006F0345"/>
    <w:rsid w:val="006F0469"/>
    <w:rsid w:val="006F42FE"/>
    <w:rsid w:val="006F60D1"/>
    <w:rsid w:val="006F7CED"/>
    <w:rsid w:val="0070045B"/>
    <w:rsid w:val="0070207C"/>
    <w:rsid w:val="00702372"/>
    <w:rsid w:val="007023CA"/>
    <w:rsid w:val="00703409"/>
    <w:rsid w:val="007040B6"/>
    <w:rsid w:val="00705076"/>
    <w:rsid w:val="00706DD2"/>
    <w:rsid w:val="00711147"/>
    <w:rsid w:val="00711FB3"/>
    <w:rsid w:val="00713653"/>
    <w:rsid w:val="0071668C"/>
    <w:rsid w:val="00721EF8"/>
    <w:rsid w:val="0072377C"/>
    <w:rsid w:val="0072543E"/>
    <w:rsid w:val="007254A0"/>
    <w:rsid w:val="00725A48"/>
    <w:rsid w:val="007277E3"/>
    <w:rsid w:val="0073126D"/>
    <w:rsid w:val="00731A17"/>
    <w:rsid w:val="00732D76"/>
    <w:rsid w:val="00734458"/>
    <w:rsid w:val="00735A38"/>
    <w:rsid w:val="007419CF"/>
    <w:rsid w:val="00742A7A"/>
    <w:rsid w:val="0074487E"/>
    <w:rsid w:val="00746273"/>
    <w:rsid w:val="00746CAE"/>
    <w:rsid w:val="00747EBD"/>
    <w:rsid w:val="0075029E"/>
    <w:rsid w:val="0075237B"/>
    <w:rsid w:val="00754E65"/>
    <w:rsid w:val="00756062"/>
    <w:rsid w:val="00760BEF"/>
    <w:rsid w:val="0076326D"/>
    <w:rsid w:val="00763A45"/>
    <w:rsid w:val="00771F4F"/>
    <w:rsid w:val="007721BF"/>
    <w:rsid w:val="00774E70"/>
    <w:rsid w:val="00776FFA"/>
    <w:rsid w:val="00780035"/>
    <w:rsid w:val="00784279"/>
    <w:rsid w:val="00786EF3"/>
    <w:rsid w:val="007870F2"/>
    <w:rsid w:val="00787D98"/>
    <w:rsid w:val="00790ED9"/>
    <w:rsid w:val="00796CEE"/>
    <w:rsid w:val="00797FDE"/>
    <w:rsid w:val="007A3524"/>
    <w:rsid w:val="007A6304"/>
    <w:rsid w:val="007A7232"/>
    <w:rsid w:val="007B0A9B"/>
    <w:rsid w:val="007B0D94"/>
    <w:rsid w:val="007B2D50"/>
    <w:rsid w:val="007C02C7"/>
    <w:rsid w:val="007C0B2A"/>
    <w:rsid w:val="007C42ED"/>
    <w:rsid w:val="007C7913"/>
    <w:rsid w:val="007D06C7"/>
    <w:rsid w:val="007D6F53"/>
    <w:rsid w:val="007E0460"/>
    <w:rsid w:val="007E3459"/>
    <w:rsid w:val="007F0876"/>
    <w:rsid w:val="007F34B1"/>
    <w:rsid w:val="007F6C97"/>
    <w:rsid w:val="00801778"/>
    <w:rsid w:val="008034B6"/>
    <w:rsid w:val="00805451"/>
    <w:rsid w:val="00807940"/>
    <w:rsid w:val="00810972"/>
    <w:rsid w:val="00814BE6"/>
    <w:rsid w:val="00817E91"/>
    <w:rsid w:val="00824CE1"/>
    <w:rsid w:val="00832D99"/>
    <w:rsid w:val="00833373"/>
    <w:rsid w:val="00834F3F"/>
    <w:rsid w:val="00835B0B"/>
    <w:rsid w:val="00840F59"/>
    <w:rsid w:val="00841B44"/>
    <w:rsid w:val="0084228A"/>
    <w:rsid w:val="00843302"/>
    <w:rsid w:val="00843E1D"/>
    <w:rsid w:val="008441CC"/>
    <w:rsid w:val="00844DF7"/>
    <w:rsid w:val="008458C8"/>
    <w:rsid w:val="0084639C"/>
    <w:rsid w:val="0085281F"/>
    <w:rsid w:val="00853B4E"/>
    <w:rsid w:val="008577F6"/>
    <w:rsid w:val="00857D8A"/>
    <w:rsid w:val="00863501"/>
    <w:rsid w:val="00865145"/>
    <w:rsid w:val="00865D15"/>
    <w:rsid w:val="00870017"/>
    <w:rsid w:val="0087221C"/>
    <w:rsid w:val="00875731"/>
    <w:rsid w:val="008822E5"/>
    <w:rsid w:val="00882473"/>
    <w:rsid w:val="00883CC4"/>
    <w:rsid w:val="008849F4"/>
    <w:rsid w:val="00886881"/>
    <w:rsid w:val="0089690A"/>
    <w:rsid w:val="008A2609"/>
    <w:rsid w:val="008A3A66"/>
    <w:rsid w:val="008B00B3"/>
    <w:rsid w:val="008B0C2C"/>
    <w:rsid w:val="008B3B66"/>
    <w:rsid w:val="008B6C1A"/>
    <w:rsid w:val="008B6E4E"/>
    <w:rsid w:val="008C2769"/>
    <w:rsid w:val="008D07FD"/>
    <w:rsid w:val="008D2891"/>
    <w:rsid w:val="008D331E"/>
    <w:rsid w:val="008D57E8"/>
    <w:rsid w:val="008D6E0C"/>
    <w:rsid w:val="008D7B33"/>
    <w:rsid w:val="008E3CDA"/>
    <w:rsid w:val="008E68A3"/>
    <w:rsid w:val="008E7456"/>
    <w:rsid w:val="008E79F0"/>
    <w:rsid w:val="008F1D13"/>
    <w:rsid w:val="008F23FC"/>
    <w:rsid w:val="008F30AE"/>
    <w:rsid w:val="0090347A"/>
    <w:rsid w:val="00904EB5"/>
    <w:rsid w:val="009052E4"/>
    <w:rsid w:val="009054F9"/>
    <w:rsid w:val="0090753C"/>
    <w:rsid w:val="00907DD8"/>
    <w:rsid w:val="00911410"/>
    <w:rsid w:val="009114C9"/>
    <w:rsid w:val="00913373"/>
    <w:rsid w:val="00914C19"/>
    <w:rsid w:val="00915303"/>
    <w:rsid w:val="00922609"/>
    <w:rsid w:val="00925966"/>
    <w:rsid w:val="0092680C"/>
    <w:rsid w:val="009344CF"/>
    <w:rsid w:val="00935A5B"/>
    <w:rsid w:val="0093619F"/>
    <w:rsid w:val="009427E5"/>
    <w:rsid w:val="009454B7"/>
    <w:rsid w:val="009535A5"/>
    <w:rsid w:val="00955032"/>
    <w:rsid w:val="009568A7"/>
    <w:rsid w:val="009568DF"/>
    <w:rsid w:val="009613D8"/>
    <w:rsid w:val="00961618"/>
    <w:rsid w:val="00965379"/>
    <w:rsid w:val="00971F77"/>
    <w:rsid w:val="0097384E"/>
    <w:rsid w:val="00974275"/>
    <w:rsid w:val="009746FC"/>
    <w:rsid w:val="0098029F"/>
    <w:rsid w:val="009804FC"/>
    <w:rsid w:val="0098474B"/>
    <w:rsid w:val="00986522"/>
    <w:rsid w:val="009919D4"/>
    <w:rsid w:val="0099425F"/>
    <w:rsid w:val="00995CBA"/>
    <w:rsid w:val="0099678C"/>
    <w:rsid w:val="00997689"/>
    <w:rsid w:val="009A01B9"/>
    <w:rsid w:val="009A252B"/>
    <w:rsid w:val="009A275C"/>
    <w:rsid w:val="009A6099"/>
    <w:rsid w:val="009A6FFD"/>
    <w:rsid w:val="009A71D3"/>
    <w:rsid w:val="009B04BF"/>
    <w:rsid w:val="009B0A4A"/>
    <w:rsid w:val="009B0C96"/>
    <w:rsid w:val="009B272B"/>
    <w:rsid w:val="009B79FE"/>
    <w:rsid w:val="009C0810"/>
    <w:rsid w:val="009C222B"/>
    <w:rsid w:val="009C60F7"/>
    <w:rsid w:val="009C67A8"/>
    <w:rsid w:val="009D019F"/>
    <w:rsid w:val="009D0B5C"/>
    <w:rsid w:val="009D201B"/>
    <w:rsid w:val="009D5D9C"/>
    <w:rsid w:val="009D7905"/>
    <w:rsid w:val="009E2171"/>
    <w:rsid w:val="009E3419"/>
    <w:rsid w:val="009E363A"/>
    <w:rsid w:val="009E537F"/>
    <w:rsid w:val="009E5BCA"/>
    <w:rsid w:val="009E6E93"/>
    <w:rsid w:val="009F1B31"/>
    <w:rsid w:val="009F6AD9"/>
    <w:rsid w:val="00A02DA9"/>
    <w:rsid w:val="00A037AB"/>
    <w:rsid w:val="00A03DB0"/>
    <w:rsid w:val="00A04CC5"/>
    <w:rsid w:val="00A06F53"/>
    <w:rsid w:val="00A12B05"/>
    <w:rsid w:val="00A15841"/>
    <w:rsid w:val="00A26A74"/>
    <w:rsid w:val="00A35A36"/>
    <w:rsid w:val="00A36ED7"/>
    <w:rsid w:val="00A45E6C"/>
    <w:rsid w:val="00A53F29"/>
    <w:rsid w:val="00A5451D"/>
    <w:rsid w:val="00A55C83"/>
    <w:rsid w:val="00A57815"/>
    <w:rsid w:val="00A6174D"/>
    <w:rsid w:val="00A62F82"/>
    <w:rsid w:val="00A70CDC"/>
    <w:rsid w:val="00A7133D"/>
    <w:rsid w:val="00A76251"/>
    <w:rsid w:val="00A76D18"/>
    <w:rsid w:val="00A77B06"/>
    <w:rsid w:val="00A84960"/>
    <w:rsid w:val="00A84CE3"/>
    <w:rsid w:val="00A84DB7"/>
    <w:rsid w:val="00A84E81"/>
    <w:rsid w:val="00A87DBB"/>
    <w:rsid w:val="00AA0E6D"/>
    <w:rsid w:val="00AA43EF"/>
    <w:rsid w:val="00AA666C"/>
    <w:rsid w:val="00AB1032"/>
    <w:rsid w:val="00AB601A"/>
    <w:rsid w:val="00AB76A0"/>
    <w:rsid w:val="00AC00C8"/>
    <w:rsid w:val="00AC2D5B"/>
    <w:rsid w:val="00AC321A"/>
    <w:rsid w:val="00AC4630"/>
    <w:rsid w:val="00AC6A31"/>
    <w:rsid w:val="00AD138A"/>
    <w:rsid w:val="00AD36B2"/>
    <w:rsid w:val="00AD537C"/>
    <w:rsid w:val="00AD7AE5"/>
    <w:rsid w:val="00AE2DE1"/>
    <w:rsid w:val="00AE32B5"/>
    <w:rsid w:val="00AE6805"/>
    <w:rsid w:val="00AF3845"/>
    <w:rsid w:val="00AF47AE"/>
    <w:rsid w:val="00AF7575"/>
    <w:rsid w:val="00AF7BA9"/>
    <w:rsid w:val="00AF7CA8"/>
    <w:rsid w:val="00B0249E"/>
    <w:rsid w:val="00B043A7"/>
    <w:rsid w:val="00B11A9B"/>
    <w:rsid w:val="00B124A3"/>
    <w:rsid w:val="00B140B2"/>
    <w:rsid w:val="00B20BFC"/>
    <w:rsid w:val="00B225B2"/>
    <w:rsid w:val="00B327F1"/>
    <w:rsid w:val="00B32ABB"/>
    <w:rsid w:val="00B33759"/>
    <w:rsid w:val="00B3724B"/>
    <w:rsid w:val="00B40F90"/>
    <w:rsid w:val="00B41FD3"/>
    <w:rsid w:val="00B426D3"/>
    <w:rsid w:val="00B431DE"/>
    <w:rsid w:val="00B451BB"/>
    <w:rsid w:val="00B452C0"/>
    <w:rsid w:val="00B5492A"/>
    <w:rsid w:val="00B5631B"/>
    <w:rsid w:val="00B56332"/>
    <w:rsid w:val="00B64AF8"/>
    <w:rsid w:val="00B67D0A"/>
    <w:rsid w:val="00B70D03"/>
    <w:rsid w:val="00B71F06"/>
    <w:rsid w:val="00B74A82"/>
    <w:rsid w:val="00B803E7"/>
    <w:rsid w:val="00B82098"/>
    <w:rsid w:val="00B82E14"/>
    <w:rsid w:val="00B97F73"/>
    <w:rsid w:val="00BA0356"/>
    <w:rsid w:val="00BA4DDE"/>
    <w:rsid w:val="00BA68A9"/>
    <w:rsid w:val="00BA741D"/>
    <w:rsid w:val="00BB49D5"/>
    <w:rsid w:val="00BB6C6A"/>
    <w:rsid w:val="00BB7ABF"/>
    <w:rsid w:val="00BC3E90"/>
    <w:rsid w:val="00BC655F"/>
    <w:rsid w:val="00BD3717"/>
    <w:rsid w:val="00BD4A9C"/>
    <w:rsid w:val="00BE1E62"/>
    <w:rsid w:val="00BE1FCD"/>
    <w:rsid w:val="00BF5A81"/>
    <w:rsid w:val="00BF7052"/>
    <w:rsid w:val="00C034B4"/>
    <w:rsid w:val="00C05FAB"/>
    <w:rsid w:val="00C1704D"/>
    <w:rsid w:val="00C173F8"/>
    <w:rsid w:val="00C20E5C"/>
    <w:rsid w:val="00C219C1"/>
    <w:rsid w:val="00C22430"/>
    <w:rsid w:val="00C25617"/>
    <w:rsid w:val="00C25D21"/>
    <w:rsid w:val="00C26499"/>
    <w:rsid w:val="00C26986"/>
    <w:rsid w:val="00C2702C"/>
    <w:rsid w:val="00C2765B"/>
    <w:rsid w:val="00C27D8C"/>
    <w:rsid w:val="00C318D4"/>
    <w:rsid w:val="00C3438E"/>
    <w:rsid w:val="00C3546C"/>
    <w:rsid w:val="00C3555B"/>
    <w:rsid w:val="00C3674D"/>
    <w:rsid w:val="00C372A8"/>
    <w:rsid w:val="00C378BE"/>
    <w:rsid w:val="00C470B6"/>
    <w:rsid w:val="00C4752E"/>
    <w:rsid w:val="00C51D2F"/>
    <w:rsid w:val="00C51DEB"/>
    <w:rsid w:val="00C529A0"/>
    <w:rsid w:val="00C540E0"/>
    <w:rsid w:val="00C55150"/>
    <w:rsid w:val="00C573A1"/>
    <w:rsid w:val="00C57571"/>
    <w:rsid w:val="00C613E9"/>
    <w:rsid w:val="00C71EA9"/>
    <w:rsid w:val="00C72351"/>
    <w:rsid w:val="00C7482A"/>
    <w:rsid w:val="00C74920"/>
    <w:rsid w:val="00C822D2"/>
    <w:rsid w:val="00C86E8E"/>
    <w:rsid w:val="00C8751F"/>
    <w:rsid w:val="00C90365"/>
    <w:rsid w:val="00C9193F"/>
    <w:rsid w:val="00C9495E"/>
    <w:rsid w:val="00CA0842"/>
    <w:rsid w:val="00CA0F64"/>
    <w:rsid w:val="00CA2399"/>
    <w:rsid w:val="00CA348A"/>
    <w:rsid w:val="00CA352D"/>
    <w:rsid w:val="00CA366B"/>
    <w:rsid w:val="00CA6658"/>
    <w:rsid w:val="00CA6F26"/>
    <w:rsid w:val="00CB2CE6"/>
    <w:rsid w:val="00CB35D9"/>
    <w:rsid w:val="00CB399B"/>
    <w:rsid w:val="00CB75E8"/>
    <w:rsid w:val="00CC0147"/>
    <w:rsid w:val="00CC4A20"/>
    <w:rsid w:val="00CC5D15"/>
    <w:rsid w:val="00CD159A"/>
    <w:rsid w:val="00CD67CD"/>
    <w:rsid w:val="00CD799C"/>
    <w:rsid w:val="00CE0282"/>
    <w:rsid w:val="00CE0AE1"/>
    <w:rsid w:val="00CE0B88"/>
    <w:rsid w:val="00CF08BB"/>
    <w:rsid w:val="00CF4B38"/>
    <w:rsid w:val="00D030AD"/>
    <w:rsid w:val="00D07417"/>
    <w:rsid w:val="00D10386"/>
    <w:rsid w:val="00D15439"/>
    <w:rsid w:val="00D156FC"/>
    <w:rsid w:val="00D231DB"/>
    <w:rsid w:val="00D30E68"/>
    <w:rsid w:val="00D34DB0"/>
    <w:rsid w:val="00D352BA"/>
    <w:rsid w:val="00D4115E"/>
    <w:rsid w:val="00D47355"/>
    <w:rsid w:val="00D473FF"/>
    <w:rsid w:val="00D5069D"/>
    <w:rsid w:val="00D50C48"/>
    <w:rsid w:val="00D51F37"/>
    <w:rsid w:val="00D554AB"/>
    <w:rsid w:val="00D55E77"/>
    <w:rsid w:val="00D57397"/>
    <w:rsid w:val="00D61996"/>
    <w:rsid w:val="00D61E23"/>
    <w:rsid w:val="00D63B12"/>
    <w:rsid w:val="00D665A9"/>
    <w:rsid w:val="00D76935"/>
    <w:rsid w:val="00D8674A"/>
    <w:rsid w:val="00D9415C"/>
    <w:rsid w:val="00D94590"/>
    <w:rsid w:val="00D97D62"/>
    <w:rsid w:val="00DA24D2"/>
    <w:rsid w:val="00DA469E"/>
    <w:rsid w:val="00DA5D0F"/>
    <w:rsid w:val="00DA6180"/>
    <w:rsid w:val="00DA6DCB"/>
    <w:rsid w:val="00DB03F7"/>
    <w:rsid w:val="00DB2D55"/>
    <w:rsid w:val="00DB4021"/>
    <w:rsid w:val="00DB600C"/>
    <w:rsid w:val="00DB7675"/>
    <w:rsid w:val="00DC36B9"/>
    <w:rsid w:val="00DC54BA"/>
    <w:rsid w:val="00DC6BE7"/>
    <w:rsid w:val="00DD1D5E"/>
    <w:rsid w:val="00DD1F80"/>
    <w:rsid w:val="00DD2BB2"/>
    <w:rsid w:val="00DD2E12"/>
    <w:rsid w:val="00DD3879"/>
    <w:rsid w:val="00DD5C42"/>
    <w:rsid w:val="00DD63AA"/>
    <w:rsid w:val="00DE0955"/>
    <w:rsid w:val="00DE1D8D"/>
    <w:rsid w:val="00DE49FA"/>
    <w:rsid w:val="00DE57A9"/>
    <w:rsid w:val="00DE69E5"/>
    <w:rsid w:val="00DE6E7C"/>
    <w:rsid w:val="00DF4E3D"/>
    <w:rsid w:val="00DF62F4"/>
    <w:rsid w:val="00E0021E"/>
    <w:rsid w:val="00E0430F"/>
    <w:rsid w:val="00E04A81"/>
    <w:rsid w:val="00E05E7B"/>
    <w:rsid w:val="00E136E5"/>
    <w:rsid w:val="00E1409F"/>
    <w:rsid w:val="00E173F6"/>
    <w:rsid w:val="00E22965"/>
    <w:rsid w:val="00E2351D"/>
    <w:rsid w:val="00E25DCD"/>
    <w:rsid w:val="00E269E1"/>
    <w:rsid w:val="00E31EED"/>
    <w:rsid w:val="00E337D0"/>
    <w:rsid w:val="00E33CF1"/>
    <w:rsid w:val="00E33EBA"/>
    <w:rsid w:val="00E42F90"/>
    <w:rsid w:val="00E45F13"/>
    <w:rsid w:val="00E46D77"/>
    <w:rsid w:val="00E479C7"/>
    <w:rsid w:val="00E510BC"/>
    <w:rsid w:val="00E51C87"/>
    <w:rsid w:val="00E52BA4"/>
    <w:rsid w:val="00E530CC"/>
    <w:rsid w:val="00E61256"/>
    <w:rsid w:val="00E62D12"/>
    <w:rsid w:val="00E65BF8"/>
    <w:rsid w:val="00E66B3B"/>
    <w:rsid w:val="00E73CB2"/>
    <w:rsid w:val="00E746D7"/>
    <w:rsid w:val="00E75E18"/>
    <w:rsid w:val="00E839BA"/>
    <w:rsid w:val="00E8428A"/>
    <w:rsid w:val="00E90D03"/>
    <w:rsid w:val="00E923D5"/>
    <w:rsid w:val="00E92528"/>
    <w:rsid w:val="00E949A8"/>
    <w:rsid w:val="00E9611A"/>
    <w:rsid w:val="00E96364"/>
    <w:rsid w:val="00EA0F01"/>
    <w:rsid w:val="00EA5080"/>
    <w:rsid w:val="00EA59B8"/>
    <w:rsid w:val="00EA5A01"/>
    <w:rsid w:val="00EB3032"/>
    <w:rsid w:val="00EC1D69"/>
    <w:rsid w:val="00EC2DF9"/>
    <w:rsid w:val="00EC6A5B"/>
    <w:rsid w:val="00EC6EC9"/>
    <w:rsid w:val="00ED240B"/>
    <w:rsid w:val="00ED423C"/>
    <w:rsid w:val="00ED60E9"/>
    <w:rsid w:val="00EE0BC4"/>
    <w:rsid w:val="00EE1CB3"/>
    <w:rsid w:val="00EE280B"/>
    <w:rsid w:val="00EE6E36"/>
    <w:rsid w:val="00EF1AEA"/>
    <w:rsid w:val="00EF5E4D"/>
    <w:rsid w:val="00F016BC"/>
    <w:rsid w:val="00F01DA6"/>
    <w:rsid w:val="00F01EA9"/>
    <w:rsid w:val="00F03F53"/>
    <w:rsid w:val="00F052A0"/>
    <w:rsid w:val="00F0660B"/>
    <w:rsid w:val="00F07D9D"/>
    <w:rsid w:val="00F11F49"/>
    <w:rsid w:val="00F123AE"/>
    <w:rsid w:val="00F13F0C"/>
    <w:rsid w:val="00F1552A"/>
    <w:rsid w:val="00F16C91"/>
    <w:rsid w:val="00F231AF"/>
    <w:rsid w:val="00F25768"/>
    <w:rsid w:val="00F32B93"/>
    <w:rsid w:val="00F37F4F"/>
    <w:rsid w:val="00F417C0"/>
    <w:rsid w:val="00F44C14"/>
    <w:rsid w:val="00F51185"/>
    <w:rsid w:val="00F52CAB"/>
    <w:rsid w:val="00F54596"/>
    <w:rsid w:val="00F5551A"/>
    <w:rsid w:val="00F57201"/>
    <w:rsid w:val="00F60160"/>
    <w:rsid w:val="00F626F3"/>
    <w:rsid w:val="00F639C0"/>
    <w:rsid w:val="00F644F2"/>
    <w:rsid w:val="00F6698B"/>
    <w:rsid w:val="00F70129"/>
    <w:rsid w:val="00F7054A"/>
    <w:rsid w:val="00F70900"/>
    <w:rsid w:val="00F7174D"/>
    <w:rsid w:val="00F72593"/>
    <w:rsid w:val="00F72EF4"/>
    <w:rsid w:val="00F73331"/>
    <w:rsid w:val="00F800D9"/>
    <w:rsid w:val="00F80F6E"/>
    <w:rsid w:val="00F87174"/>
    <w:rsid w:val="00F91D37"/>
    <w:rsid w:val="00F921E8"/>
    <w:rsid w:val="00F92E65"/>
    <w:rsid w:val="00F9610D"/>
    <w:rsid w:val="00FA1AA5"/>
    <w:rsid w:val="00FA4A45"/>
    <w:rsid w:val="00FA6636"/>
    <w:rsid w:val="00FB0EB4"/>
    <w:rsid w:val="00FB239D"/>
    <w:rsid w:val="00FB2A38"/>
    <w:rsid w:val="00FB5828"/>
    <w:rsid w:val="00FB657F"/>
    <w:rsid w:val="00FB7DDF"/>
    <w:rsid w:val="00FC5023"/>
    <w:rsid w:val="00FD161A"/>
    <w:rsid w:val="00FD2271"/>
    <w:rsid w:val="00FE70E5"/>
    <w:rsid w:val="00FE7D09"/>
    <w:rsid w:val="00FF0895"/>
    <w:rsid w:val="00FF3430"/>
    <w:rsid w:val="00FF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3729"/>
    <o:shapelayout v:ext="edit">
      <o:idmap v:ext="edit" data="1"/>
      <o:regrouptable v:ext="edit">
        <o:entry new="1" old="0"/>
      </o:regrouptable>
    </o:shapelayout>
  </w:shapeDefaults>
  <w:decimalSymbol w:val="."/>
  <w:listSeparator w:val=";"/>
  <w14:docId w14:val="3F870F1C"/>
  <w15:docId w15:val="{D0DF36DA-A6BA-4B55-89C5-0F7081DC9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font1482"/>
        <w:sz w:val="22"/>
        <w:szCs w:val="22"/>
        <w:lang w:val="de-CH" w:eastAsia="en-US" w:bidi="ar-SA"/>
      </w:rPr>
    </w:rPrDefault>
    <w:pPrDefault>
      <w:pPr>
        <w:spacing w:after="200" w:line="2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79" w:unhideWhenUsed="1"/>
    <w:lsdException w:name="footer" w:semiHidden="1" w:uiPriority="8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iPriority="1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5392"/>
    <w:pPr>
      <w:spacing w:after="80" w:line="270" w:lineRule="atLeast"/>
    </w:pPr>
    <w:rPr>
      <w:rFonts w:cs="System"/>
      <w:bCs/>
      <w:spacing w:val="2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573A1"/>
    <w:pPr>
      <w:keepNext/>
      <w:keepLines/>
      <w:spacing w:before="540" w:after="270"/>
      <w:outlineLvl w:val="0"/>
    </w:pPr>
    <w:rPr>
      <w:rFonts w:asciiTheme="majorHAnsi" w:eastAsiaTheme="majorEastAsia" w:hAnsiTheme="majorHAnsi" w:cstheme="majorBidi"/>
      <w:b/>
      <w:bCs w:val="0"/>
      <w:szCs w:val="21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3438E"/>
    <w:pPr>
      <w:keepNext/>
      <w:keepLines/>
      <w:spacing w:before="270" w:after="270"/>
      <w:outlineLvl w:val="1"/>
    </w:pPr>
    <w:rPr>
      <w:rFonts w:asciiTheme="majorHAnsi" w:eastAsiaTheme="majorEastAsia" w:hAnsiTheme="majorHAnsi" w:cstheme="majorBidi"/>
      <w:b/>
      <w:bCs w:val="0"/>
      <w:szCs w:val="21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C321A"/>
    <w:pPr>
      <w:keepNext/>
      <w:keepLines/>
      <w:spacing w:before="540" w:after="27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AC321A"/>
    <w:pPr>
      <w:keepNext/>
      <w:keepLines/>
      <w:spacing w:before="540" w:after="270"/>
      <w:outlineLvl w:val="3"/>
    </w:pPr>
    <w:rPr>
      <w:rFonts w:asciiTheme="majorHAnsi" w:eastAsiaTheme="majorEastAsia" w:hAnsiTheme="majorHAnsi" w:cstheme="majorBidi"/>
      <w:b/>
      <w:bCs w:val="0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AC321A"/>
    <w:pPr>
      <w:keepNext/>
      <w:keepLines/>
      <w:spacing w:before="540" w:after="270"/>
      <w:outlineLvl w:val="4"/>
    </w:pPr>
    <w:rPr>
      <w:rFonts w:asciiTheme="majorHAnsi" w:eastAsiaTheme="majorEastAsia" w:hAnsiTheme="majorHAnsi" w:cstheme="majorBidi"/>
      <w:b/>
      <w:bCs w:val="0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C22430"/>
    <w:pPr>
      <w:keepNext/>
      <w:keepLines/>
      <w:spacing w:before="140"/>
      <w:outlineLvl w:val="5"/>
    </w:pPr>
    <w:rPr>
      <w:rFonts w:asciiTheme="majorHAnsi" w:eastAsiaTheme="majorEastAsia" w:hAnsiTheme="majorHAnsi" w:cstheme="majorBidi"/>
      <w:b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C22430"/>
    <w:pPr>
      <w:keepNext/>
      <w:keepLines/>
      <w:spacing w:before="14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C22430"/>
    <w:pPr>
      <w:keepNext/>
      <w:keepLines/>
      <w:spacing w:before="1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17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C22430"/>
    <w:pPr>
      <w:keepNext/>
      <w:keepLines/>
      <w:spacing w:before="14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 w:val="17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176C99"/>
    <w:rPr>
      <w:color w:val="0000FF"/>
      <w:u w:val="none" w:color="B1B9BD" w:themeColor="background2"/>
    </w:rPr>
  </w:style>
  <w:style w:type="paragraph" w:styleId="Kopfzeile">
    <w:name w:val="header"/>
    <w:basedOn w:val="Standard"/>
    <w:link w:val="KopfzeileZchn"/>
    <w:uiPriority w:val="79"/>
    <w:rsid w:val="000822A6"/>
    <w:pPr>
      <w:tabs>
        <w:tab w:val="left" w:pos="5100"/>
        <w:tab w:val="right" w:pos="9967"/>
      </w:tabs>
      <w:spacing w:line="240" w:lineRule="auto"/>
    </w:pPr>
    <w:rPr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79"/>
    <w:rsid w:val="00316B83"/>
    <w:rPr>
      <w:rFonts w:cs="System"/>
      <w:bCs/>
      <w:noProof/>
      <w:spacing w:val="2"/>
      <w:sz w:val="17"/>
      <w:szCs w:val="17"/>
      <w:lang w:eastAsia="de-CH"/>
    </w:rPr>
  </w:style>
  <w:style w:type="paragraph" w:styleId="Fuzeile">
    <w:name w:val="footer"/>
    <w:basedOn w:val="Standard"/>
    <w:link w:val="FuzeileZchn"/>
    <w:uiPriority w:val="80"/>
    <w:semiHidden/>
    <w:rsid w:val="00DC36B9"/>
    <w:pPr>
      <w:tabs>
        <w:tab w:val="left" w:pos="2552"/>
        <w:tab w:val="left" w:pos="5103"/>
        <w:tab w:val="left" w:pos="7655"/>
        <w:tab w:val="right" w:pos="9979"/>
      </w:tabs>
      <w:spacing w:line="240" w:lineRule="auto"/>
    </w:pPr>
    <w:rPr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80"/>
    <w:semiHidden/>
    <w:rsid w:val="003359D8"/>
    <w:rPr>
      <w:rFonts w:cs="System"/>
      <w:spacing w:val="2"/>
      <w:sz w:val="13"/>
      <w:szCs w:val="13"/>
    </w:rPr>
  </w:style>
  <w:style w:type="paragraph" w:customStyle="1" w:styleId="EinfAbs">
    <w:name w:val="[Einf. Abs.]"/>
    <w:basedOn w:val="Standard"/>
    <w:uiPriority w:val="99"/>
    <w:semiHidden/>
    <w:rsid w:val="00F91D3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Listenabsatz">
    <w:name w:val="List Paragraph"/>
    <w:basedOn w:val="Standard"/>
    <w:uiPriority w:val="34"/>
    <w:semiHidden/>
    <w:rsid w:val="009C67A8"/>
    <w:pPr>
      <w:ind w:left="720"/>
      <w:contextualSpacing/>
    </w:pPr>
  </w:style>
  <w:style w:type="paragraph" w:styleId="Aufzhlungszeichen">
    <w:name w:val="List Bullet"/>
    <w:basedOn w:val="Listenabsatz"/>
    <w:uiPriority w:val="99"/>
    <w:semiHidden/>
    <w:rsid w:val="009C67A8"/>
    <w:pPr>
      <w:numPr>
        <w:numId w:val="12"/>
      </w:numPr>
    </w:pPr>
  </w:style>
  <w:style w:type="paragraph" w:styleId="Aufzhlungszeichen2">
    <w:name w:val="List Bullet 2"/>
    <w:basedOn w:val="Listenabsatz"/>
    <w:uiPriority w:val="99"/>
    <w:semiHidden/>
    <w:rsid w:val="009C67A8"/>
    <w:pPr>
      <w:numPr>
        <w:ilvl w:val="1"/>
        <w:numId w:val="12"/>
      </w:numPr>
    </w:pPr>
  </w:style>
  <w:style w:type="paragraph" w:styleId="Aufzhlungszeichen3">
    <w:name w:val="List Bullet 3"/>
    <w:basedOn w:val="Listenabsatz"/>
    <w:uiPriority w:val="99"/>
    <w:semiHidden/>
    <w:rsid w:val="009C67A8"/>
    <w:pPr>
      <w:numPr>
        <w:ilvl w:val="2"/>
        <w:numId w:val="12"/>
      </w:numPr>
    </w:pPr>
  </w:style>
  <w:style w:type="table" w:styleId="Tabellenraster">
    <w:name w:val="Table Grid"/>
    <w:basedOn w:val="NormaleTabelle"/>
    <w:uiPriority w:val="59"/>
    <w:rsid w:val="00364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C573A1"/>
    <w:rPr>
      <w:rFonts w:asciiTheme="majorHAnsi" w:eastAsiaTheme="majorEastAsia" w:hAnsiTheme="majorHAnsi" w:cstheme="majorBidi"/>
      <w:b/>
      <w:bCs/>
      <w:spacing w:val="2"/>
      <w:sz w:val="21"/>
      <w:szCs w:val="2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3438E"/>
    <w:rPr>
      <w:rFonts w:asciiTheme="majorHAnsi" w:eastAsiaTheme="majorEastAsia" w:hAnsiTheme="majorHAnsi" w:cstheme="majorBidi"/>
      <w:b/>
      <w:bCs/>
      <w:spacing w:val="2"/>
      <w:sz w:val="21"/>
      <w:szCs w:val="21"/>
    </w:rPr>
  </w:style>
  <w:style w:type="paragraph" w:styleId="Titel">
    <w:name w:val="Title"/>
    <w:aliases w:val="Titel/Titre"/>
    <w:basedOn w:val="Standard"/>
    <w:link w:val="TitelZchn"/>
    <w:uiPriority w:val="11"/>
    <w:qFormat/>
    <w:rsid w:val="00FD161A"/>
    <w:pPr>
      <w:spacing w:before="20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44"/>
      <w:szCs w:val="44"/>
    </w:rPr>
  </w:style>
  <w:style w:type="character" w:customStyle="1" w:styleId="TitelZchn">
    <w:name w:val="Titel Zchn"/>
    <w:aliases w:val="Titel/Titre Zchn"/>
    <w:basedOn w:val="Absatz-Standardschriftart"/>
    <w:link w:val="Titel"/>
    <w:uiPriority w:val="11"/>
    <w:rsid w:val="00FD161A"/>
    <w:rPr>
      <w:rFonts w:asciiTheme="majorHAnsi" w:eastAsiaTheme="majorEastAsia" w:hAnsiTheme="majorHAnsi" w:cstheme="majorBidi"/>
      <w:bCs/>
      <w:kern w:val="28"/>
      <w:sz w:val="44"/>
      <w:szCs w:val="44"/>
    </w:rPr>
  </w:style>
  <w:style w:type="paragraph" w:customStyle="1" w:styleId="Brieftitel">
    <w:name w:val="Brieftitel"/>
    <w:basedOn w:val="Standard"/>
    <w:link w:val="BrieftitelZchn"/>
    <w:uiPriority w:val="14"/>
    <w:rsid w:val="00997689"/>
    <w:pPr>
      <w:spacing w:before="270" w:after="270"/>
      <w:contextualSpacing/>
    </w:pPr>
    <w:rPr>
      <w:rFonts w:asciiTheme="majorHAnsi" w:hAnsiTheme="majorHAnsi"/>
      <w:b/>
    </w:rPr>
  </w:style>
  <w:style w:type="character" w:customStyle="1" w:styleId="BrieftitelZchn">
    <w:name w:val="Brieftitel Zchn"/>
    <w:basedOn w:val="Absatz-Standardschriftart"/>
    <w:link w:val="Brieftitel"/>
    <w:uiPriority w:val="14"/>
    <w:rsid w:val="00997689"/>
    <w:rPr>
      <w:rFonts w:asciiTheme="majorHAnsi" w:hAnsiTheme="majorHAnsi" w:cs="System"/>
      <w:b/>
      <w:spacing w:val="2"/>
    </w:rPr>
  </w:style>
  <w:style w:type="paragraph" w:customStyle="1" w:styleId="Kontaktangaben">
    <w:name w:val="Kontaktangaben"/>
    <w:basedOn w:val="Standard"/>
    <w:semiHidden/>
    <w:rsid w:val="00E73CB2"/>
    <w:pPr>
      <w:tabs>
        <w:tab w:val="left" w:pos="709"/>
      </w:tabs>
      <w:spacing w:line="220" w:lineRule="atLeast"/>
    </w:pPr>
    <w:rPr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E73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D1066"/>
    <w:rPr>
      <w:rFonts w:asciiTheme="majorHAnsi" w:eastAsiaTheme="majorEastAsia" w:hAnsiTheme="majorHAnsi" w:cstheme="majorBidi"/>
      <w:b/>
      <w:spacing w:val="2"/>
      <w:sz w:val="21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D1066"/>
    <w:rPr>
      <w:rFonts w:asciiTheme="majorHAnsi" w:eastAsiaTheme="majorEastAsia" w:hAnsiTheme="majorHAnsi" w:cstheme="majorBidi"/>
      <w:b/>
      <w:bCs/>
      <w:spacing w:val="2"/>
      <w:sz w:val="2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D1066"/>
    <w:rPr>
      <w:rFonts w:asciiTheme="majorHAnsi" w:eastAsiaTheme="majorEastAsia" w:hAnsiTheme="majorHAnsi" w:cstheme="majorBidi"/>
      <w:b/>
      <w:bCs/>
      <w:spacing w:val="2"/>
      <w:sz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D1066"/>
    <w:rPr>
      <w:rFonts w:asciiTheme="majorHAnsi" w:eastAsiaTheme="majorEastAsia" w:hAnsiTheme="majorHAnsi" w:cstheme="majorBidi"/>
      <w:b/>
      <w:spacing w:val="2"/>
      <w:sz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D1066"/>
    <w:rPr>
      <w:rFonts w:asciiTheme="majorHAnsi" w:eastAsiaTheme="majorEastAsia" w:hAnsiTheme="majorHAnsi" w:cstheme="majorBidi"/>
      <w:b/>
      <w:iCs/>
      <w:spacing w:val="2"/>
      <w:sz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D1066"/>
    <w:rPr>
      <w:rFonts w:asciiTheme="majorHAnsi" w:eastAsiaTheme="majorEastAsia" w:hAnsiTheme="majorHAnsi" w:cstheme="majorBidi"/>
      <w:b/>
      <w:color w:val="272727" w:themeColor="text1" w:themeTint="D8"/>
      <w:spacing w:val="2"/>
      <w:sz w:val="17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D1066"/>
    <w:rPr>
      <w:rFonts w:asciiTheme="majorHAnsi" w:eastAsiaTheme="majorEastAsia" w:hAnsiTheme="majorHAnsi" w:cstheme="majorBidi"/>
      <w:b/>
      <w:iCs/>
      <w:color w:val="272727" w:themeColor="text1" w:themeTint="D8"/>
      <w:spacing w:val="2"/>
      <w:sz w:val="17"/>
      <w:szCs w:val="21"/>
    </w:rPr>
  </w:style>
  <w:style w:type="paragraph" w:customStyle="1" w:styleId="Aufzhlung1">
    <w:name w:val="Aufzählung 1"/>
    <w:basedOn w:val="Listenabsatz"/>
    <w:uiPriority w:val="2"/>
    <w:qFormat/>
    <w:rsid w:val="003D0FAA"/>
    <w:pPr>
      <w:numPr>
        <w:numId w:val="19"/>
      </w:numPr>
    </w:pPr>
  </w:style>
  <w:style w:type="paragraph" w:customStyle="1" w:styleId="TitelNewsletter">
    <w:name w:val="Titel Newsletter"/>
    <w:basedOn w:val="Titel"/>
    <w:uiPriority w:val="13"/>
    <w:semiHidden/>
    <w:qFormat/>
    <w:rsid w:val="0011601D"/>
    <w:pPr>
      <w:spacing w:before="0"/>
      <w:jc w:val="right"/>
    </w:pPr>
    <w:rPr>
      <w:color w:val="EA161F" w:themeColor="accent6"/>
    </w:rPr>
  </w:style>
  <w:style w:type="paragraph" w:customStyle="1" w:styleId="Traktandum-Titel1">
    <w:name w:val="Traktandum-Titel 1"/>
    <w:basedOn w:val="Aufzhlung1"/>
    <w:next w:val="Text85pt"/>
    <w:uiPriority w:val="18"/>
    <w:semiHidden/>
    <w:rsid w:val="00196ABC"/>
    <w:pPr>
      <w:numPr>
        <w:numId w:val="16"/>
      </w:numPr>
      <w:tabs>
        <w:tab w:val="left" w:pos="7938"/>
      </w:tabs>
      <w:spacing w:line="215" w:lineRule="atLeast"/>
    </w:pPr>
    <w:rPr>
      <w:rFonts w:asciiTheme="majorHAnsi" w:hAnsiTheme="majorHAnsi"/>
      <w:b/>
      <w:bCs w:val="0"/>
      <w:sz w:val="17"/>
      <w:szCs w:val="17"/>
    </w:rPr>
  </w:style>
  <w:style w:type="paragraph" w:customStyle="1" w:styleId="Anleitung">
    <w:name w:val="Anleitung"/>
    <w:basedOn w:val="Standard"/>
    <w:uiPriority w:val="98"/>
    <w:semiHidden/>
    <w:rsid w:val="00625020"/>
    <w:pPr>
      <w:spacing w:line="288" w:lineRule="auto"/>
    </w:pPr>
    <w:rPr>
      <w:vanish/>
      <w:color w:val="A6A6A6" w:themeColor="background1" w:themeShade="A6"/>
      <w:sz w:val="14"/>
      <w:szCs w:val="18"/>
    </w:rPr>
  </w:style>
  <w:style w:type="character" w:styleId="BesuchterLink">
    <w:name w:val="FollowedHyperlink"/>
    <w:basedOn w:val="Hyperlink"/>
    <w:uiPriority w:val="75"/>
    <w:semiHidden/>
    <w:rsid w:val="00484FC6"/>
    <w:rPr>
      <w:color w:val="auto"/>
      <w:u w:val="single" w:color="B1B9BD" w:themeColor="background2"/>
    </w:rPr>
  </w:style>
  <w:style w:type="paragraph" w:styleId="Untertitel">
    <w:name w:val="Subtitle"/>
    <w:aliases w:val="Untertitel/Sous-titre"/>
    <w:basedOn w:val="Standard"/>
    <w:link w:val="UntertitelZchn"/>
    <w:uiPriority w:val="12"/>
    <w:rsid w:val="00754E65"/>
    <w:pPr>
      <w:numPr>
        <w:ilvl w:val="1"/>
      </w:numPr>
      <w:spacing w:line="240" w:lineRule="auto"/>
    </w:pPr>
    <w:rPr>
      <w:rFonts w:eastAsiaTheme="minorEastAsia"/>
      <w:color w:val="B1B9BD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2"/>
    <w:rsid w:val="00754E65"/>
    <w:rPr>
      <w:rFonts w:eastAsiaTheme="minorEastAsia"/>
      <w:color w:val="B1B9BD" w:themeColor="background2"/>
      <w:spacing w:val="2"/>
      <w:sz w:val="44"/>
      <w:szCs w:val="44"/>
    </w:rPr>
  </w:style>
  <w:style w:type="paragraph" w:styleId="Datum">
    <w:name w:val="Date"/>
    <w:basedOn w:val="Standard"/>
    <w:next w:val="Standard"/>
    <w:link w:val="DatumZchn"/>
    <w:uiPriority w:val="15"/>
    <w:semiHidden/>
    <w:rsid w:val="00BF7052"/>
    <w:pPr>
      <w:spacing w:before="480" w:after="480"/>
    </w:pPr>
  </w:style>
  <w:style w:type="character" w:customStyle="1" w:styleId="DatumZchn">
    <w:name w:val="Datum Zchn"/>
    <w:basedOn w:val="Absatz-Standardschriftart"/>
    <w:link w:val="Datum"/>
    <w:uiPriority w:val="15"/>
    <w:semiHidden/>
    <w:rsid w:val="003D1066"/>
    <w:rPr>
      <w:spacing w:val="2"/>
      <w:sz w:val="21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22965"/>
    <w:pPr>
      <w:spacing w:line="162" w:lineRule="atLeast"/>
    </w:pPr>
    <w:rPr>
      <w:sz w:val="13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22965"/>
    <w:rPr>
      <w:spacing w:val="2"/>
      <w:sz w:val="13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42F26"/>
    <w:rPr>
      <w:vertAlign w:val="superscript"/>
    </w:rPr>
  </w:style>
  <w:style w:type="table" w:customStyle="1" w:styleId="TabelleohneRahmen">
    <w:name w:val="Tabelle ohne Rahmen"/>
    <w:basedOn w:val="NormaleTabelle"/>
    <w:uiPriority w:val="99"/>
    <w:rsid w:val="00642F26"/>
    <w:pPr>
      <w:spacing w:after="0" w:line="240" w:lineRule="auto"/>
    </w:pPr>
    <w:tblPr>
      <w:tblCellMar>
        <w:left w:w="0" w:type="dxa"/>
        <w:right w:w="28" w:type="dxa"/>
      </w:tblCellMar>
    </w:tblPr>
  </w:style>
  <w:style w:type="paragraph" w:styleId="Endnotentext">
    <w:name w:val="endnote text"/>
    <w:basedOn w:val="Funotentext"/>
    <w:link w:val="EndnotentextZchn"/>
    <w:uiPriority w:val="99"/>
    <w:semiHidden/>
    <w:unhideWhenUsed/>
    <w:rsid w:val="00113CB8"/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2151C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13CB8"/>
    <w:rPr>
      <w:vertAlign w:val="superscript"/>
    </w:rPr>
  </w:style>
  <w:style w:type="paragraph" w:customStyle="1" w:styleId="Aufzhlung2">
    <w:name w:val="Aufzählung 2"/>
    <w:basedOn w:val="Aufzhlung1"/>
    <w:uiPriority w:val="2"/>
    <w:rsid w:val="004C3880"/>
    <w:pPr>
      <w:numPr>
        <w:ilvl w:val="1"/>
      </w:numPr>
    </w:pPr>
  </w:style>
  <w:style w:type="paragraph" w:customStyle="1" w:styleId="Aufzhlung3">
    <w:name w:val="Aufzählung 3"/>
    <w:basedOn w:val="Aufzhlung1"/>
    <w:uiPriority w:val="2"/>
    <w:rsid w:val="004C3880"/>
    <w:pPr>
      <w:numPr>
        <w:ilvl w:val="2"/>
      </w:numPr>
    </w:pPr>
  </w:style>
  <w:style w:type="paragraph" w:styleId="Beschriftung">
    <w:name w:val="caption"/>
    <w:basedOn w:val="Standard"/>
    <w:next w:val="Standard"/>
    <w:uiPriority w:val="35"/>
    <w:unhideWhenUsed/>
    <w:rsid w:val="008A2609"/>
    <w:pPr>
      <w:spacing w:before="140" w:after="270" w:line="240" w:lineRule="auto"/>
    </w:pPr>
    <w:rPr>
      <w:iCs/>
      <w:sz w:val="17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rsid w:val="00DB7675"/>
    <w:pPr>
      <w:spacing w:before="240"/>
      <w:outlineLvl w:val="9"/>
    </w:pPr>
    <w:rPr>
      <w:bCs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00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0017"/>
    <w:rPr>
      <w:rFonts w:ascii="Segoe UI" w:hAnsi="Segoe UI" w:cs="Segoe UI"/>
      <w:sz w:val="18"/>
      <w:szCs w:val="18"/>
    </w:rPr>
  </w:style>
  <w:style w:type="paragraph" w:customStyle="1" w:styleId="Seitenzahlen">
    <w:name w:val="Seitenzahlen"/>
    <w:basedOn w:val="Fuzeile"/>
    <w:uiPriority w:val="85"/>
    <w:semiHidden/>
    <w:rsid w:val="00E8428A"/>
    <w:pPr>
      <w:jc w:val="right"/>
    </w:pPr>
  </w:style>
  <w:style w:type="paragraph" w:customStyle="1" w:styleId="H1">
    <w:name w:val="H1"/>
    <w:aliases w:val="Überschrift 1 nummeriert"/>
    <w:basedOn w:val="berschrift1"/>
    <w:next w:val="Standard"/>
    <w:uiPriority w:val="10"/>
    <w:qFormat/>
    <w:rsid w:val="00F32B93"/>
    <w:pPr>
      <w:numPr>
        <w:numId w:val="24"/>
      </w:numPr>
    </w:pPr>
  </w:style>
  <w:style w:type="paragraph" w:customStyle="1" w:styleId="berschrift2nummeriert">
    <w:name w:val="Überschrift 2 nummeriert"/>
    <w:basedOn w:val="berschrift2"/>
    <w:next w:val="Standard"/>
    <w:uiPriority w:val="10"/>
    <w:qFormat/>
    <w:rsid w:val="00695881"/>
    <w:pPr>
      <w:numPr>
        <w:ilvl w:val="1"/>
        <w:numId w:val="24"/>
      </w:numPr>
      <w:spacing w:before="540"/>
      <w:ind w:left="851"/>
    </w:pPr>
  </w:style>
  <w:style w:type="paragraph" w:customStyle="1" w:styleId="berschrift3nummeriert">
    <w:name w:val="Überschrift 3 nummeriert"/>
    <w:basedOn w:val="berschrift3"/>
    <w:next w:val="Standard"/>
    <w:uiPriority w:val="10"/>
    <w:qFormat/>
    <w:rsid w:val="00B426D3"/>
    <w:pPr>
      <w:numPr>
        <w:ilvl w:val="2"/>
        <w:numId w:val="24"/>
      </w:numPr>
      <w:tabs>
        <w:tab w:val="left" w:pos="851"/>
      </w:tabs>
    </w:pPr>
  </w:style>
  <w:style w:type="paragraph" w:customStyle="1" w:styleId="berschrift4nummeriert">
    <w:name w:val="Überschrift 4 nummeriert"/>
    <w:basedOn w:val="berschrift4"/>
    <w:next w:val="Standard"/>
    <w:uiPriority w:val="10"/>
    <w:qFormat/>
    <w:rsid w:val="009535A5"/>
    <w:pPr>
      <w:numPr>
        <w:ilvl w:val="3"/>
        <w:numId w:val="24"/>
      </w:numPr>
      <w:tabs>
        <w:tab w:val="left" w:pos="1134"/>
      </w:tabs>
      <w:ind w:left="851"/>
    </w:pPr>
  </w:style>
  <w:style w:type="paragraph" w:styleId="Verzeichnis1">
    <w:name w:val="toc 1"/>
    <w:basedOn w:val="Standard"/>
    <w:next w:val="Standard"/>
    <w:autoRedefine/>
    <w:uiPriority w:val="39"/>
    <w:rsid w:val="00805451"/>
    <w:pPr>
      <w:tabs>
        <w:tab w:val="right" w:leader="dot" w:pos="7371"/>
      </w:tabs>
      <w:spacing w:before="215" w:line="215" w:lineRule="atLeast"/>
      <w:ind w:left="851" w:right="3090" w:hanging="851"/>
    </w:pPr>
    <w:rPr>
      <w:b/>
      <w:sz w:val="17"/>
    </w:rPr>
  </w:style>
  <w:style w:type="paragraph" w:styleId="Verzeichnis2">
    <w:name w:val="toc 2"/>
    <w:basedOn w:val="Standard"/>
    <w:next w:val="Standard"/>
    <w:autoRedefine/>
    <w:uiPriority w:val="39"/>
    <w:rsid w:val="002B5392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Verzeichnis3">
    <w:name w:val="toc 3"/>
    <w:basedOn w:val="Standard"/>
    <w:next w:val="Standard"/>
    <w:autoRedefine/>
    <w:uiPriority w:val="39"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noProof/>
      <w:sz w:val="17"/>
    </w:rPr>
  </w:style>
  <w:style w:type="paragraph" w:styleId="StandardWeb">
    <w:name w:val="Normal (Web)"/>
    <w:basedOn w:val="Standard"/>
    <w:uiPriority w:val="99"/>
    <w:semiHidden/>
    <w:unhideWhenUsed/>
    <w:rsid w:val="00BE1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Abbildungsverzeichnis">
    <w:name w:val="table of figures"/>
    <w:basedOn w:val="Standard"/>
    <w:next w:val="Standard"/>
    <w:uiPriority w:val="40"/>
    <w:semiHidden/>
    <w:rsid w:val="00F7054A"/>
    <w:pPr>
      <w:tabs>
        <w:tab w:val="right" w:pos="7371"/>
      </w:tabs>
      <w:spacing w:after="110" w:line="215" w:lineRule="atLeast"/>
    </w:pPr>
    <w:rPr>
      <w:sz w:val="17"/>
    </w:rPr>
  </w:style>
  <w:style w:type="paragraph" w:customStyle="1" w:styleId="Absenderzeile">
    <w:name w:val="Absenderzeile"/>
    <w:basedOn w:val="Standard"/>
    <w:uiPriority w:val="84"/>
    <w:semiHidden/>
    <w:rsid w:val="004D5F14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sz w:val="13"/>
    </w:rPr>
  </w:style>
  <w:style w:type="paragraph" w:customStyle="1" w:styleId="Nummerierung1">
    <w:name w:val="Nummerierung 1"/>
    <w:basedOn w:val="Standard"/>
    <w:uiPriority w:val="3"/>
    <w:qFormat/>
    <w:rsid w:val="00B56332"/>
    <w:pPr>
      <w:numPr>
        <w:ilvl w:val="7"/>
        <w:numId w:val="24"/>
      </w:numPr>
      <w:ind w:left="284" w:hanging="284"/>
    </w:pPr>
  </w:style>
  <w:style w:type="paragraph" w:customStyle="1" w:styleId="Nummerierung2">
    <w:name w:val="Nummerierung 2"/>
    <w:basedOn w:val="Nummerierung1"/>
    <w:uiPriority w:val="3"/>
    <w:qFormat/>
    <w:rsid w:val="00B56332"/>
    <w:pPr>
      <w:numPr>
        <w:ilvl w:val="8"/>
      </w:numPr>
      <w:ind w:left="709" w:hanging="425"/>
    </w:pPr>
  </w:style>
  <w:style w:type="character" w:styleId="Seitenzahl">
    <w:name w:val="page number"/>
    <w:basedOn w:val="Absatz-Standardschriftart"/>
    <w:uiPriority w:val="99"/>
    <w:semiHidden/>
    <w:rsid w:val="00E8428A"/>
  </w:style>
  <w:style w:type="paragraph" w:customStyle="1" w:styleId="Text85pt">
    <w:name w:val="Text 8.5 pt"/>
    <w:basedOn w:val="Standard"/>
    <w:qFormat/>
    <w:rsid w:val="00CA0F64"/>
    <w:pPr>
      <w:spacing w:after="0" w:line="215" w:lineRule="atLeast"/>
    </w:pPr>
    <w:rPr>
      <w:sz w:val="17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D7F08"/>
    <w:rPr>
      <w:color w:val="605E5C"/>
      <w:shd w:val="clear" w:color="auto" w:fill="E1DFDD"/>
    </w:rPr>
  </w:style>
  <w:style w:type="paragraph" w:customStyle="1" w:styleId="Tabellenabschluss">
    <w:name w:val="Tabellenabschluss"/>
    <w:basedOn w:val="Standard"/>
    <w:next w:val="Standard"/>
    <w:uiPriority w:val="99"/>
    <w:semiHidden/>
    <w:rsid w:val="0097384E"/>
    <w:pPr>
      <w:spacing w:line="240" w:lineRule="auto"/>
    </w:pPr>
    <w:rPr>
      <w:sz w:val="4"/>
    </w:rPr>
  </w:style>
  <w:style w:type="paragraph" w:customStyle="1" w:styleId="Aufzhlung85pt">
    <w:name w:val="Aufzählung 8.5 pt"/>
    <w:basedOn w:val="Aufzhlung1"/>
    <w:uiPriority w:val="2"/>
    <w:qFormat/>
    <w:rsid w:val="00A45E6C"/>
    <w:pPr>
      <w:spacing w:line="215" w:lineRule="atLeast"/>
    </w:pPr>
    <w:rPr>
      <w:sz w:val="17"/>
      <w:szCs w:val="17"/>
    </w:rPr>
  </w:style>
  <w:style w:type="character" w:styleId="Platzhaltertext">
    <w:name w:val="Placeholder Text"/>
    <w:basedOn w:val="Absatz-Standardschriftart"/>
    <w:uiPriority w:val="99"/>
    <w:semiHidden/>
    <w:rsid w:val="00A12B05"/>
    <w:rPr>
      <w:vanish/>
      <w:color w:val="7D9AA8" w:themeColor="accent1" w:themeTint="99"/>
    </w:rPr>
  </w:style>
  <w:style w:type="paragraph" w:customStyle="1" w:styleId="Kurzbrief">
    <w:name w:val="Kurzbrief"/>
    <w:basedOn w:val="Text85pt"/>
    <w:uiPriority w:val="99"/>
    <w:semiHidden/>
    <w:qFormat/>
    <w:rsid w:val="00B225B2"/>
    <w:pPr>
      <w:ind w:left="294" w:hanging="294"/>
    </w:pPr>
  </w:style>
  <w:style w:type="paragraph" w:customStyle="1" w:styleId="KurzbriefFR">
    <w:name w:val="Kurzbrief FR"/>
    <w:basedOn w:val="Kurzbrief"/>
    <w:uiPriority w:val="99"/>
    <w:semiHidden/>
    <w:qFormat/>
    <w:rsid w:val="004A60C5"/>
    <w:pPr>
      <w:ind w:left="284" w:firstLine="0"/>
    </w:pPr>
    <w:rPr>
      <w:lang w:val="fr-CH"/>
    </w:rPr>
  </w:style>
  <w:style w:type="paragraph" w:customStyle="1" w:styleId="berschrift5nummeriert">
    <w:name w:val="Überschrift 5 nummeriert"/>
    <w:basedOn w:val="berschrift5"/>
    <w:next w:val="Standard"/>
    <w:uiPriority w:val="10"/>
    <w:qFormat/>
    <w:rsid w:val="00D8674A"/>
    <w:pPr>
      <w:numPr>
        <w:ilvl w:val="4"/>
        <w:numId w:val="24"/>
      </w:numPr>
      <w:tabs>
        <w:tab w:val="left" w:pos="1148"/>
      </w:tabs>
    </w:pPr>
  </w:style>
  <w:style w:type="paragraph" w:styleId="Verzeichnis4">
    <w:name w:val="toc 4"/>
    <w:basedOn w:val="Standard"/>
    <w:next w:val="Standard"/>
    <w:autoRedefine/>
    <w:uiPriority w:val="39"/>
    <w:semiHidden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noProof/>
      <w:spacing w:val="-10"/>
      <w:sz w:val="17"/>
    </w:rPr>
  </w:style>
  <w:style w:type="paragraph" w:styleId="Verzeichnis5">
    <w:name w:val="toc 5"/>
    <w:basedOn w:val="Standard"/>
    <w:next w:val="Standard"/>
    <w:autoRedefine/>
    <w:uiPriority w:val="39"/>
    <w:semiHidden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sz w:val="17"/>
    </w:rPr>
  </w:style>
  <w:style w:type="paragraph" w:styleId="Verzeichnis6">
    <w:name w:val="toc 6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noProof/>
      <w:sz w:val="17"/>
      <w:szCs w:val="17"/>
    </w:rPr>
  </w:style>
  <w:style w:type="paragraph" w:styleId="Verzeichnis7">
    <w:name w:val="toc 7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noProof/>
      <w:sz w:val="17"/>
    </w:rPr>
  </w:style>
  <w:style w:type="paragraph" w:styleId="Verzeichnis8">
    <w:name w:val="toc 8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sz w:val="17"/>
    </w:rPr>
  </w:style>
  <w:style w:type="paragraph" w:styleId="Verzeichnis9">
    <w:name w:val="toc 9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sz w:val="17"/>
    </w:rPr>
  </w:style>
  <w:style w:type="paragraph" w:customStyle="1" w:styleId="Text65pt">
    <w:name w:val="Text 6.5 pt"/>
    <w:basedOn w:val="Text85pt"/>
    <w:uiPriority w:val="1"/>
    <w:qFormat/>
    <w:rsid w:val="00645850"/>
    <w:pPr>
      <w:spacing w:line="162" w:lineRule="atLeast"/>
    </w:pPr>
    <w:rPr>
      <w:sz w:val="13"/>
      <w:lang w:val="en-US"/>
    </w:rPr>
  </w:style>
  <w:style w:type="table" w:customStyle="1" w:styleId="BETabelle1">
    <w:name w:val="BE: Tabelle 1"/>
    <w:basedOn w:val="NormaleTabelle"/>
    <w:uiPriority w:val="99"/>
    <w:rsid w:val="00D554AB"/>
    <w:pPr>
      <w:spacing w:after="0" w:line="240" w:lineRule="auto"/>
    </w:pPr>
    <w:rPr>
      <w:sz w:val="17"/>
    </w:rPr>
    <w:tblPr>
      <w:tblBorders>
        <w:bottom w:val="single" w:sz="2" w:space="0" w:color="DFE3E5" w:themeColor="text2" w:themeTint="33"/>
        <w:insideH w:val="single" w:sz="2" w:space="0" w:color="DFE3E5" w:themeColor="text2" w:themeTint="33"/>
      </w:tblBorders>
      <w:tblCellMar>
        <w:top w:w="136" w:type="dxa"/>
        <w:left w:w="0" w:type="dxa"/>
        <w:bottom w:w="74" w:type="dxa"/>
        <w:right w:w="28" w:type="dxa"/>
      </w:tblCellMar>
    </w:tblPr>
    <w:tblStylePr w:type="firstRow">
      <w:rPr>
        <w:sz w:val="13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ext13pt">
    <w:name w:val="Text 13 pt"/>
    <w:basedOn w:val="Standard"/>
    <w:qFormat/>
    <w:rsid w:val="00C573A1"/>
    <w:pPr>
      <w:spacing w:line="323" w:lineRule="atLeast"/>
    </w:pPr>
    <w:rPr>
      <w:sz w:val="26"/>
      <w:szCs w:val="26"/>
    </w:rPr>
  </w:style>
  <w:style w:type="paragraph" w:customStyle="1" w:styleId="Brieftext">
    <w:name w:val="Brieftext"/>
    <w:basedOn w:val="Standard"/>
    <w:uiPriority w:val="1"/>
    <w:semiHidden/>
    <w:qFormat/>
    <w:rsid w:val="00F72593"/>
    <w:pPr>
      <w:ind w:right="340"/>
    </w:pPr>
  </w:style>
  <w:style w:type="paragraph" w:customStyle="1" w:styleId="Traktandum-Titel2">
    <w:name w:val="Traktandum-Titel 2"/>
    <w:basedOn w:val="Text85pt"/>
    <w:next w:val="Text85pt"/>
    <w:uiPriority w:val="18"/>
    <w:semiHidden/>
    <w:rsid w:val="00225571"/>
    <w:pPr>
      <w:numPr>
        <w:ilvl w:val="1"/>
        <w:numId w:val="16"/>
      </w:numPr>
    </w:pPr>
  </w:style>
  <w:style w:type="paragraph" w:styleId="Textkrper">
    <w:name w:val="Body Text"/>
    <w:basedOn w:val="Standard"/>
    <w:link w:val="TextkrperZchn"/>
    <w:uiPriority w:val="1"/>
    <w:semiHidden/>
    <w:qFormat/>
    <w:rsid w:val="004B6A97"/>
    <w:pPr>
      <w:widowControl w:val="0"/>
      <w:autoSpaceDE w:val="0"/>
      <w:autoSpaceDN w:val="0"/>
      <w:spacing w:line="240" w:lineRule="auto"/>
    </w:pPr>
    <w:rPr>
      <w:rFonts w:ascii="Arial" w:eastAsia="Arial" w:hAnsi="Arial" w:cs="Arial"/>
      <w:spacing w:val="0"/>
      <w:szCs w:val="21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semiHidden/>
    <w:rsid w:val="003359D8"/>
    <w:rPr>
      <w:rFonts w:ascii="Arial" w:eastAsia="Arial" w:hAnsi="Arial" w:cs="Arial"/>
      <w:sz w:val="21"/>
      <w:szCs w:val="21"/>
      <w:lang w:val="en-US"/>
    </w:rPr>
  </w:style>
  <w:style w:type="paragraph" w:customStyle="1" w:styleId="beLauftext">
    <w:name w:val="be_Lauftext"/>
    <w:basedOn w:val="Standard"/>
    <w:qFormat/>
    <w:rsid w:val="000B3E72"/>
    <w:pPr>
      <w:spacing w:after="0" w:line="268" w:lineRule="atLeast"/>
    </w:pPr>
    <w:rPr>
      <w:rFonts w:ascii="Arial" w:hAnsi="Arial" w:cstheme="minorBidi"/>
      <w:bCs w:val="0"/>
      <w:color w:val="000000" w:themeColor="text1"/>
      <w:szCs w:val="19"/>
    </w:rPr>
  </w:style>
  <w:style w:type="character" w:customStyle="1" w:styleId="beVerborgenerKommentarZchn">
    <w:name w:val="be_VerborgenerKommentar Zchn"/>
    <w:basedOn w:val="Absatz-Standardschriftart"/>
    <w:link w:val="beVerborgenerKommentar"/>
    <w:locked/>
    <w:rsid w:val="000B3E72"/>
    <w:rPr>
      <w:rFonts w:ascii="Arial" w:hAnsi="Arial" w:cstheme="minorBidi"/>
      <w:i/>
      <w:vanish/>
      <w:color w:val="0000FF"/>
      <w:spacing w:val="2"/>
      <w:sz w:val="17"/>
      <w:szCs w:val="19"/>
    </w:rPr>
  </w:style>
  <w:style w:type="paragraph" w:customStyle="1" w:styleId="beVerborgenerKommentar">
    <w:name w:val="be_VerborgenerKommentar"/>
    <w:basedOn w:val="Standard"/>
    <w:link w:val="beVerborgenerKommentarZchn"/>
    <w:qFormat/>
    <w:rsid w:val="000B3E72"/>
    <w:pPr>
      <w:spacing w:after="0" w:line="215" w:lineRule="atLeast"/>
    </w:pPr>
    <w:rPr>
      <w:rFonts w:ascii="Arial" w:hAnsi="Arial" w:cstheme="minorBidi"/>
      <w:bCs w:val="0"/>
      <w:i/>
      <w:vanish/>
      <w:color w:val="0000FF"/>
      <w:sz w:val="17"/>
      <w:szCs w:val="19"/>
    </w:rPr>
  </w:style>
  <w:style w:type="paragraph" w:customStyle="1" w:styleId="beLauftextStandard">
    <w:name w:val="be_Lauftext Standard"/>
    <w:basedOn w:val="Standard"/>
    <w:qFormat/>
    <w:rsid w:val="006E17C1"/>
    <w:pPr>
      <w:spacing w:after="0" w:line="215" w:lineRule="atLeast"/>
    </w:pPr>
    <w:rPr>
      <w:rFonts w:ascii="Arial" w:hAnsi="Arial" w:cstheme="minorBidi"/>
      <w:bCs w:val="0"/>
      <w:color w:val="000000" w:themeColor="text1"/>
      <w:sz w:val="17"/>
      <w:szCs w:val="19"/>
    </w:rPr>
  </w:style>
  <w:style w:type="paragraph" w:customStyle="1" w:styleId="beKopf-undFusszeilen">
    <w:name w:val="be_Kopf- und Fusszeilen"/>
    <w:basedOn w:val="Standard"/>
    <w:rsid w:val="008E79F0"/>
    <w:pPr>
      <w:spacing w:after="0" w:line="160" w:lineRule="exact"/>
    </w:pPr>
    <w:rPr>
      <w:rFonts w:ascii="Arial" w:hAnsi="Arial" w:cstheme="minorBidi"/>
      <w:bCs w:val="0"/>
      <w:color w:val="000000" w:themeColor="text1"/>
      <w:sz w:val="13"/>
      <w:szCs w:val="19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E20A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E20A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E20AF"/>
    <w:rPr>
      <w:rFonts w:cs="System"/>
      <w:bCs/>
      <w:spacing w:val="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E20AF"/>
    <w:rPr>
      <w:b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E20AF"/>
    <w:rPr>
      <w:rFonts w:cs="System"/>
      <w:b/>
      <w:bCs/>
      <w:spacing w:val="2"/>
      <w:sz w:val="20"/>
      <w:szCs w:val="20"/>
    </w:rPr>
  </w:style>
  <w:style w:type="character" w:styleId="Fett">
    <w:name w:val="Strong"/>
    <w:basedOn w:val="Absatz-Standardschriftart"/>
    <w:uiPriority w:val="1"/>
    <w:qFormat/>
    <w:rsid w:val="00266304"/>
    <w:rPr>
      <w:b/>
      <w:bCs/>
    </w:rPr>
  </w:style>
  <w:style w:type="paragraph" w:customStyle="1" w:styleId="beLauftextfett">
    <w:name w:val="be_Lauftext fett"/>
    <w:basedOn w:val="beLauftext"/>
    <w:qFormat/>
    <w:rsid w:val="00266304"/>
    <w:pPr>
      <w:tabs>
        <w:tab w:val="left" w:pos="1433"/>
      </w:tabs>
      <w:ind w:left="113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C9FA08AEBCD404D9CD4488A40E103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6D06DC-858B-46FB-8EF9-9239E742C984}"/>
      </w:docPartPr>
      <w:docPartBody>
        <w:p w:rsidR="0076135B" w:rsidRDefault="00D0076D" w:rsidP="00D0076D">
          <w:pPr>
            <w:pStyle w:val="5C9FA08AEBCD404D9CD4488A40E103A8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661BD58A7F8F4EEF8C77EE531B0B51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112995-C152-4A91-9E97-44E12E74308D}"/>
      </w:docPartPr>
      <w:docPartBody>
        <w:p w:rsidR="000419DA" w:rsidRDefault="00113E53" w:rsidP="00113E53">
          <w:pPr>
            <w:pStyle w:val="661BD58A7F8F4EEF8C77EE531B0B51DB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3B487409A4A544C783245BA586DD69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66867D-A527-497F-8A6E-152C424699A5}"/>
      </w:docPartPr>
      <w:docPartBody>
        <w:p w:rsidR="000419DA" w:rsidRDefault="00113E53" w:rsidP="00113E53">
          <w:pPr>
            <w:pStyle w:val="3B487409A4A544C783245BA586DD6926"/>
          </w:pPr>
          <w:r w:rsidRPr="00293E52">
            <w:rPr>
              <w:rStyle w:val="Platzhaltertext"/>
            </w:rPr>
            <w:t>....................</w:t>
          </w:r>
        </w:p>
      </w:docPartBody>
    </w:docPart>
    <w:docPart>
      <w:docPartPr>
        <w:name w:val="405A674B41114C5ABB96A4A947EDD1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F533FB-9B8C-4324-A2BF-037BD833A43C}"/>
      </w:docPartPr>
      <w:docPartBody>
        <w:p w:rsidR="000419DA" w:rsidRDefault="00113E53" w:rsidP="00113E53">
          <w:pPr>
            <w:pStyle w:val="405A674B41114C5ABB96A4A947EDD118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841F278E466A4461947817EB053E6C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B8D9E7-DA69-47BA-AAE6-2375F4C10DB1}"/>
      </w:docPartPr>
      <w:docPartBody>
        <w:p w:rsidR="000419DA" w:rsidRDefault="00113E53" w:rsidP="00113E53">
          <w:pPr>
            <w:pStyle w:val="841F278E466A4461947817EB053E6CCC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E56BFCF671944E3BA37F25947909B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ECCD9E-F5EC-41CB-A118-A1292E6B4868}"/>
      </w:docPartPr>
      <w:docPartBody>
        <w:p w:rsidR="000419DA" w:rsidRDefault="00113E53" w:rsidP="00113E53">
          <w:pPr>
            <w:pStyle w:val="E56BFCF671944E3BA37F25947909B6E8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A204A28EABB74F98AEDAD79DE79E11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893435-E54B-446E-8A32-BA07F0856347}"/>
      </w:docPartPr>
      <w:docPartBody>
        <w:p w:rsidR="000E6B87" w:rsidRDefault="000419DA" w:rsidP="000419DA">
          <w:pPr>
            <w:pStyle w:val="A204A28EABB74F98AEDAD79DE79E11FA"/>
          </w:pPr>
          <w:r>
            <w:t xml:space="preserve">            </w:t>
          </w:r>
        </w:p>
      </w:docPartBody>
    </w:docPart>
    <w:docPart>
      <w:docPartPr>
        <w:name w:val="E5D2CC04BCA24EB6BD112333C8A20E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CBAAA1-60FF-45F0-B80C-1D72F8E6B6EC}"/>
      </w:docPartPr>
      <w:docPartBody>
        <w:p w:rsidR="000E6B87" w:rsidRDefault="000419DA" w:rsidP="000419DA">
          <w:pPr>
            <w:pStyle w:val="E5D2CC04BCA24EB6BD112333C8A20EDA"/>
          </w:pPr>
          <w:r>
            <w:t xml:space="preserve">            </w:t>
          </w:r>
        </w:p>
      </w:docPartBody>
    </w:docPart>
    <w:docPart>
      <w:docPartPr>
        <w:name w:val="251269EE8ABE41EB82F1B766DB52A8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5113A7-2854-490A-95AD-8305BD044631}"/>
      </w:docPartPr>
      <w:docPartBody>
        <w:p w:rsidR="007E1360" w:rsidRDefault="00A66848" w:rsidP="00A66848">
          <w:pPr>
            <w:pStyle w:val="251269EE8ABE41EB82F1B766DB52A8D3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4FD2A04227794F2DBDB76A2893DB37E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4E138F-D29C-45D7-A873-555B81B2ED19}"/>
      </w:docPartPr>
      <w:docPartBody>
        <w:p w:rsidR="007E1360" w:rsidRDefault="00A66848" w:rsidP="00A66848">
          <w:pPr>
            <w:pStyle w:val="4FD2A04227794F2DBDB76A2893DB37E6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7A8CD292160943E58D5F304F72F125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D8B635C-77AE-4B13-A215-1BD0E9BFE28D}"/>
      </w:docPartPr>
      <w:docPartBody>
        <w:p w:rsidR="007E1360" w:rsidRDefault="00A66848" w:rsidP="00A66848">
          <w:pPr>
            <w:pStyle w:val="7A8CD292160943E58D5F304F72F125D4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37EA4479C14143868C656A0B65758E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FF29A8-5FFC-4BCF-875C-7454A394A5C4}"/>
      </w:docPartPr>
      <w:docPartBody>
        <w:p w:rsidR="007E1360" w:rsidRDefault="00A66848" w:rsidP="00A66848">
          <w:pPr>
            <w:pStyle w:val="37EA4479C14143868C656A0B65758E93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2FEB7F20179549E5A0BAE9AEC1A10D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391AA24-2E8E-4EB6-B9C4-AFE9BF641C40}"/>
      </w:docPartPr>
      <w:docPartBody>
        <w:p w:rsidR="007E1360" w:rsidRDefault="00A66848" w:rsidP="00A66848">
          <w:pPr>
            <w:pStyle w:val="2FEB7F20179549E5A0BAE9AEC1A10DC6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CD879F82CBB74775B661CD24737165A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AA96F8-886E-4D42-BDF1-91903B747A3C}"/>
      </w:docPartPr>
      <w:docPartBody>
        <w:p w:rsidR="007E1360" w:rsidRDefault="00A66848" w:rsidP="00A66848">
          <w:pPr>
            <w:pStyle w:val="CD879F82CBB74775B661CD24737165A9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069F9EEE02CA4DE78B6FCEC96C7B16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21805D-89A4-4801-8A34-E9AC9467337B}"/>
      </w:docPartPr>
      <w:docPartBody>
        <w:p w:rsidR="007E1360" w:rsidRDefault="00A66848" w:rsidP="00A66848">
          <w:pPr>
            <w:pStyle w:val="069F9EEE02CA4DE78B6FCEC96C7B16D5"/>
          </w:pPr>
          <w:r w:rsidRPr="003F416F">
            <w:rPr>
              <w:rStyle w:val="Platzhaltertext"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Com 55 Roman">
    <w:altName w:val="Arial"/>
    <w:charset w:val="4D"/>
    <w:family w:val="swiss"/>
    <w:pitch w:val="variable"/>
    <w:sig w:usb0="8000000F" w:usb1="10002042" w:usb2="00000000" w:usb3="00000000" w:csb0="0000009B" w:csb1="00000000"/>
  </w:font>
  <w:font w:name="font1482">
    <w:altName w:val="Calibri"/>
    <w:panose1 w:val="00000000000000000000"/>
    <w:charset w:val="00"/>
    <w:family w:val="auto"/>
    <w:notTrueType/>
    <w:pitch w:val="default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BF"/>
    <w:rsid w:val="0000067C"/>
    <w:rsid w:val="000419DA"/>
    <w:rsid w:val="00083ABF"/>
    <w:rsid w:val="000E6B87"/>
    <w:rsid w:val="00113E53"/>
    <w:rsid w:val="002C6889"/>
    <w:rsid w:val="00705393"/>
    <w:rsid w:val="00722323"/>
    <w:rsid w:val="0072654B"/>
    <w:rsid w:val="0076135B"/>
    <w:rsid w:val="007826F4"/>
    <w:rsid w:val="007E1360"/>
    <w:rsid w:val="00831C5C"/>
    <w:rsid w:val="008965F1"/>
    <w:rsid w:val="008F202E"/>
    <w:rsid w:val="00A66848"/>
    <w:rsid w:val="00B97F25"/>
    <w:rsid w:val="00D0076D"/>
    <w:rsid w:val="00D9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66848"/>
  </w:style>
  <w:style w:type="paragraph" w:customStyle="1" w:styleId="0B95CEF9155740D395E9284DACF54E6B">
    <w:name w:val="0B95CEF9155740D395E9284DACF54E6B"/>
    <w:rsid w:val="00083ABF"/>
  </w:style>
  <w:style w:type="paragraph" w:customStyle="1" w:styleId="DD649B463F244123800EE95EA95E6291">
    <w:name w:val="DD649B463F244123800EE95EA95E6291"/>
    <w:rsid w:val="00083ABF"/>
  </w:style>
  <w:style w:type="paragraph" w:customStyle="1" w:styleId="63DF8C0277CC4484866DF76DCBAA382C">
    <w:name w:val="63DF8C0277CC4484866DF76DCBAA382C"/>
    <w:rsid w:val="00083ABF"/>
  </w:style>
  <w:style w:type="paragraph" w:customStyle="1" w:styleId="8719A385AAF04224AD77D7CD7A704F8B">
    <w:name w:val="8719A385AAF04224AD77D7CD7A704F8B"/>
    <w:rsid w:val="00083ABF"/>
  </w:style>
  <w:style w:type="paragraph" w:customStyle="1" w:styleId="C499D960A4844A8E88754D56DCC3946C">
    <w:name w:val="C499D960A4844A8E88754D56DCC3946C"/>
    <w:rsid w:val="00083ABF"/>
  </w:style>
  <w:style w:type="paragraph" w:customStyle="1" w:styleId="2F326E40ACE0463ABEFBF7F4A7621E92">
    <w:name w:val="2F326E40ACE0463ABEFBF7F4A7621E92"/>
    <w:rsid w:val="00083ABF"/>
  </w:style>
  <w:style w:type="paragraph" w:customStyle="1" w:styleId="FAE715692B8E4F30993C0C21B489DCED">
    <w:name w:val="FAE715692B8E4F30993C0C21B489DCED"/>
    <w:rsid w:val="00083ABF"/>
  </w:style>
  <w:style w:type="paragraph" w:customStyle="1" w:styleId="264EC430C06C449A9CBFB1C272A4B89A">
    <w:name w:val="264EC430C06C449A9CBFB1C272A4B89A"/>
    <w:rsid w:val="00083ABF"/>
  </w:style>
  <w:style w:type="paragraph" w:customStyle="1" w:styleId="0467BEE4721147DCA63A23275324F42B">
    <w:name w:val="0467BEE4721147DCA63A23275324F42B"/>
    <w:rsid w:val="00083ABF"/>
  </w:style>
  <w:style w:type="paragraph" w:customStyle="1" w:styleId="23DA9BBD5BBE446889E31BBE1C5C1DC1">
    <w:name w:val="23DA9BBD5BBE446889E31BBE1C5C1DC1"/>
    <w:rsid w:val="00831C5C"/>
  </w:style>
  <w:style w:type="paragraph" w:customStyle="1" w:styleId="509C7046481C449FBDFBCF545AF5C96C">
    <w:name w:val="509C7046481C449FBDFBCF545AF5C96C"/>
    <w:rsid w:val="00831C5C"/>
  </w:style>
  <w:style w:type="paragraph" w:customStyle="1" w:styleId="A97DDE649FF240EB83E220EB1E3D4329">
    <w:name w:val="A97DDE649FF240EB83E220EB1E3D4329"/>
    <w:rsid w:val="00831C5C"/>
  </w:style>
  <w:style w:type="paragraph" w:customStyle="1" w:styleId="BE38A1E359634597B2B59EF49F26548E">
    <w:name w:val="BE38A1E359634597B2B59EF49F26548E"/>
    <w:rsid w:val="00722323"/>
  </w:style>
  <w:style w:type="paragraph" w:customStyle="1" w:styleId="228296D2DF9A4212B310DD353CAEAB17">
    <w:name w:val="228296D2DF9A4212B310DD353CAEAB17"/>
    <w:rsid w:val="00722323"/>
  </w:style>
  <w:style w:type="paragraph" w:customStyle="1" w:styleId="E4CDD73E7BAD473BA7EB5AD6A9622F60">
    <w:name w:val="E4CDD73E7BAD473BA7EB5AD6A9622F60"/>
    <w:rsid w:val="00722323"/>
  </w:style>
  <w:style w:type="paragraph" w:customStyle="1" w:styleId="E4BB2F3AD97A44AB906F57D53371056E">
    <w:name w:val="E4BB2F3AD97A44AB906F57D53371056E"/>
    <w:rsid w:val="00722323"/>
  </w:style>
  <w:style w:type="paragraph" w:customStyle="1" w:styleId="EE04085DAF274A50A4BFCED42ACAA98C">
    <w:name w:val="EE04085DAF274A50A4BFCED42ACAA98C"/>
    <w:rsid w:val="00722323"/>
  </w:style>
  <w:style w:type="paragraph" w:customStyle="1" w:styleId="47F3E0B051724D33A0B2A18FAC96735F">
    <w:name w:val="47F3E0B051724D33A0B2A18FAC96735F"/>
    <w:rsid w:val="00722323"/>
  </w:style>
  <w:style w:type="paragraph" w:customStyle="1" w:styleId="6740143CFC9647DAA7F1AD0E610E5948">
    <w:name w:val="6740143CFC9647DAA7F1AD0E610E5948"/>
    <w:rsid w:val="00722323"/>
  </w:style>
  <w:style w:type="paragraph" w:customStyle="1" w:styleId="ABE85E787F414B73A7CCFF3A6C659535">
    <w:name w:val="ABE85E787F414B73A7CCFF3A6C659535"/>
    <w:rsid w:val="00722323"/>
  </w:style>
  <w:style w:type="paragraph" w:customStyle="1" w:styleId="7C7B294D1C6849E1997F2C446264149D">
    <w:name w:val="7C7B294D1C6849E1997F2C446264149D"/>
    <w:rsid w:val="00722323"/>
  </w:style>
  <w:style w:type="paragraph" w:customStyle="1" w:styleId="CAFF67E1B8FF4DBFB1DEFF293417D9D6">
    <w:name w:val="CAFF67E1B8FF4DBFB1DEFF293417D9D6"/>
    <w:rsid w:val="00722323"/>
  </w:style>
  <w:style w:type="paragraph" w:customStyle="1" w:styleId="5EF19163295F4421BF43950053833FEE">
    <w:name w:val="5EF19163295F4421BF43950053833FEE"/>
    <w:rsid w:val="00722323"/>
  </w:style>
  <w:style w:type="paragraph" w:customStyle="1" w:styleId="DBC5CAF12E014029AA34077833076CAD">
    <w:name w:val="DBC5CAF12E014029AA34077833076CAD"/>
    <w:rsid w:val="00722323"/>
  </w:style>
  <w:style w:type="paragraph" w:customStyle="1" w:styleId="8ADA2F398DE74C27AC3BF7DB12899776">
    <w:name w:val="8ADA2F398DE74C27AC3BF7DB12899776"/>
    <w:rsid w:val="00722323"/>
  </w:style>
  <w:style w:type="paragraph" w:customStyle="1" w:styleId="C54B040516874CB1A3EED1524FD85F93">
    <w:name w:val="C54B040516874CB1A3EED1524FD85F93"/>
    <w:rsid w:val="00722323"/>
  </w:style>
  <w:style w:type="paragraph" w:customStyle="1" w:styleId="B6DFC223DE4D42F880925D2BD3E81A18">
    <w:name w:val="B6DFC223DE4D42F880925D2BD3E81A18"/>
    <w:rsid w:val="00722323"/>
  </w:style>
  <w:style w:type="paragraph" w:customStyle="1" w:styleId="D7B22FBB32B1473496B0F3DEACBA56D0">
    <w:name w:val="D7B22FBB32B1473496B0F3DEACBA56D0"/>
    <w:rsid w:val="00722323"/>
  </w:style>
  <w:style w:type="paragraph" w:customStyle="1" w:styleId="E6478B323889446D8A0E59ACDFA950D0">
    <w:name w:val="E6478B323889446D8A0E59ACDFA950D0"/>
    <w:rsid w:val="008F202E"/>
  </w:style>
  <w:style w:type="paragraph" w:customStyle="1" w:styleId="17095445128C40CCB8F9EBEF671C75E0">
    <w:name w:val="17095445128C40CCB8F9EBEF671C75E0"/>
    <w:rsid w:val="008F202E"/>
  </w:style>
  <w:style w:type="paragraph" w:customStyle="1" w:styleId="60E34E4F9367422BB048453E0DDA9829">
    <w:name w:val="60E34E4F9367422BB048453E0DDA9829"/>
    <w:rsid w:val="008F202E"/>
  </w:style>
  <w:style w:type="paragraph" w:customStyle="1" w:styleId="46A5D2A920AE4D028CC57E119A498334">
    <w:name w:val="46A5D2A920AE4D028CC57E119A498334"/>
    <w:rsid w:val="008F202E"/>
  </w:style>
  <w:style w:type="paragraph" w:customStyle="1" w:styleId="BF4B27BC1A0E453EB0E220FF0DDC29FE">
    <w:name w:val="BF4B27BC1A0E453EB0E220FF0DDC29FE"/>
    <w:rsid w:val="008F202E"/>
  </w:style>
  <w:style w:type="paragraph" w:customStyle="1" w:styleId="8D9BF63CCA924D2D8B9744FC3D50D780">
    <w:name w:val="8D9BF63CCA924D2D8B9744FC3D50D780"/>
    <w:rsid w:val="008F202E"/>
  </w:style>
  <w:style w:type="paragraph" w:customStyle="1" w:styleId="EA1F4D743C1046D1AD8FF16FB51FF05D">
    <w:name w:val="EA1F4D743C1046D1AD8FF16FB51FF05D"/>
    <w:rsid w:val="008F202E"/>
  </w:style>
  <w:style w:type="paragraph" w:customStyle="1" w:styleId="23B3F68C2986431C8EB75BB9FC000DBE">
    <w:name w:val="23B3F68C2986431C8EB75BB9FC000DBE"/>
    <w:rsid w:val="008F202E"/>
  </w:style>
  <w:style w:type="paragraph" w:customStyle="1" w:styleId="D430DEC291B644B980A87ACE87E460CD">
    <w:name w:val="D430DEC291B644B980A87ACE87E460CD"/>
    <w:rsid w:val="008F202E"/>
  </w:style>
  <w:style w:type="paragraph" w:customStyle="1" w:styleId="1AA1E8CF7EEC4F4696913E4C57D3FB6E">
    <w:name w:val="1AA1E8CF7EEC4F4696913E4C57D3FB6E"/>
    <w:rsid w:val="008F202E"/>
  </w:style>
  <w:style w:type="paragraph" w:customStyle="1" w:styleId="A362E76DF25A4942B551C6EC9628FAE6">
    <w:name w:val="A362E76DF25A4942B551C6EC9628FAE6"/>
    <w:rsid w:val="008F202E"/>
  </w:style>
  <w:style w:type="paragraph" w:customStyle="1" w:styleId="9CE192255226424D86E75B8EA9D06789">
    <w:name w:val="9CE192255226424D86E75B8EA9D06789"/>
    <w:rsid w:val="008F202E"/>
  </w:style>
  <w:style w:type="paragraph" w:customStyle="1" w:styleId="5E1557A6A6CC4B0695DCDC612B9AFD75">
    <w:name w:val="5E1557A6A6CC4B0695DCDC612B9AFD75"/>
    <w:rsid w:val="008F202E"/>
  </w:style>
  <w:style w:type="paragraph" w:customStyle="1" w:styleId="4184DA65D6F149E7AAE8C6B2C458E0DA">
    <w:name w:val="4184DA65D6F149E7AAE8C6B2C458E0DA"/>
    <w:rsid w:val="008F202E"/>
  </w:style>
  <w:style w:type="paragraph" w:customStyle="1" w:styleId="BAF87A7B25514852A0E1FB00392F157E">
    <w:name w:val="BAF87A7B25514852A0E1FB00392F157E"/>
    <w:rsid w:val="008F202E"/>
  </w:style>
  <w:style w:type="paragraph" w:customStyle="1" w:styleId="B138BE865E2C4A2A91617901D67F3621">
    <w:name w:val="B138BE865E2C4A2A91617901D67F3621"/>
    <w:rsid w:val="008F202E"/>
  </w:style>
  <w:style w:type="paragraph" w:customStyle="1" w:styleId="B58044907EF54C66989E1EBE248277E7">
    <w:name w:val="B58044907EF54C66989E1EBE248277E7"/>
    <w:rsid w:val="008F202E"/>
  </w:style>
  <w:style w:type="paragraph" w:customStyle="1" w:styleId="A23D32259ADA425BA4B8C02DDE6F52DF">
    <w:name w:val="A23D32259ADA425BA4B8C02DDE6F52DF"/>
    <w:rsid w:val="008F202E"/>
  </w:style>
  <w:style w:type="paragraph" w:customStyle="1" w:styleId="7D648B005A56442BAF85EDEA45A2C4DE">
    <w:name w:val="7D648B005A56442BAF85EDEA45A2C4DE"/>
    <w:rsid w:val="008F202E"/>
  </w:style>
  <w:style w:type="paragraph" w:customStyle="1" w:styleId="01F07F16A9C54285B4210CD70DF256C7">
    <w:name w:val="01F07F16A9C54285B4210CD70DF256C7"/>
    <w:rsid w:val="002C6889"/>
  </w:style>
  <w:style w:type="paragraph" w:customStyle="1" w:styleId="CB5F185E9EE747019C4A1630E8A11F90">
    <w:name w:val="CB5F185E9EE747019C4A1630E8A11F90"/>
    <w:rsid w:val="002C6889"/>
  </w:style>
  <w:style w:type="paragraph" w:customStyle="1" w:styleId="614F37576ABD4CDF90B09FA28820B5A7">
    <w:name w:val="614F37576ABD4CDF90B09FA28820B5A7"/>
    <w:rsid w:val="002C6889"/>
  </w:style>
  <w:style w:type="paragraph" w:customStyle="1" w:styleId="E7A39B823AD74D769383CBD6D32EEF8A">
    <w:name w:val="E7A39B823AD74D769383CBD6D32EEF8A"/>
    <w:rsid w:val="002C6889"/>
  </w:style>
  <w:style w:type="paragraph" w:customStyle="1" w:styleId="D743E07A889F4B45B779E851C66F4B48">
    <w:name w:val="D743E07A889F4B45B779E851C66F4B48"/>
    <w:rsid w:val="002C6889"/>
  </w:style>
  <w:style w:type="paragraph" w:customStyle="1" w:styleId="456C3DA43BA540B5A6655D1C6396814C">
    <w:name w:val="456C3DA43BA540B5A6655D1C6396814C"/>
    <w:rsid w:val="00B97F25"/>
    <w:pPr>
      <w:spacing w:after="160" w:line="259" w:lineRule="auto"/>
    </w:pPr>
  </w:style>
  <w:style w:type="paragraph" w:customStyle="1" w:styleId="8226EB49EB18450AB5430475F897D406">
    <w:name w:val="8226EB49EB18450AB5430475F897D406"/>
    <w:rsid w:val="00B97F25"/>
    <w:pPr>
      <w:spacing w:after="160" w:line="259" w:lineRule="auto"/>
    </w:pPr>
  </w:style>
  <w:style w:type="paragraph" w:customStyle="1" w:styleId="20920807512D467F9C6A3F75FC513D5A">
    <w:name w:val="20920807512D467F9C6A3F75FC513D5A"/>
    <w:rsid w:val="00B97F25"/>
    <w:pPr>
      <w:spacing w:after="160" w:line="259" w:lineRule="auto"/>
    </w:pPr>
  </w:style>
  <w:style w:type="paragraph" w:customStyle="1" w:styleId="FB3BA9CC61D64541A5AED20D160F11F1">
    <w:name w:val="FB3BA9CC61D64541A5AED20D160F11F1"/>
    <w:rsid w:val="00B97F25"/>
    <w:pPr>
      <w:spacing w:after="160" w:line="259" w:lineRule="auto"/>
    </w:pPr>
  </w:style>
  <w:style w:type="paragraph" w:customStyle="1" w:styleId="E3BED6CBCB3D4ED698C3EFACD1915E33">
    <w:name w:val="E3BED6CBCB3D4ED698C3EFACD1915E33"/>
    <w:rsid w:val="00B97F25"/>
    <w:pPr>
      <w:spacing w:after="160" w:line="259" w:lineRule="auto"/>
    </w:pPr>
  </w:style>
  <w:style w:type="paragraph" w:customStyle="1" w:styleId="3A129862D98441D8BD13EFD1C8D4C3D9">
    <w:name w:val="3A129862D98441D8BD13EFD1C8D4C3D9"/>
    <w:rsid w:val="00B97F25"/>
    <w:pPr>
      <w:spacing w:after="160" w:line="259" w:lineRule="auto"/>
    </w:pPr>
  </w:style>
  <w:style w:type="paragraph" w:customStyle="1" w:styleId="C160E6B890034CC2A891AFBEF93BC4AC">
    <w:name w:val="C160E6B890034CC2A891AFBEF93BC4AC"/>
    <w:rsid w:val="00B97F25"/>
    <w:pPr>
      <w:spacing w:after="160" w:line="259" w:lineRule="auto"/>
    </w:pPr>
  </w:style>
  <w:style w:type="paragraph" w:customStyle="1" w:styleId="505B34CCD2B74843885F818F133845D8">
    <w:name w:val="505B34CCD2B74843885F818F133845D8"/>
    <w:rsid w:val="00B97F25"/>
    <w:pPr>
      <w:spacing w:after="160" w:line="259" w:lineRule="auto"/>
    </w:pPr>
  </w:style>
  <w:style w:type="paragraph" w:customStyle="1" w:styleId="B93BD0887A314AC58504D60B2811E2AD">
    <w:name w:val="B93BD0887A314AC58504D60B2811E2AD"/>
    <w:rsid w:val="00B97F25"/>
    <w:pPr>
      <w:spacing w:after="160" w:line="259" w:lineRule="auto"/>
    </w:pPr>
  </w:style>
  <w:style w:type="paragraph" w:customStyle="1" w:styleId="65A129C3CE3F4502B530B825B981740B">
    <w:name w:val="65A129C3CE3F4502B530B825B981740B"/>
    <w:rsid w:val="00B97F25"/>
    <w:pPr>
      <w:spacing w:after="160" w:line="259" w:lineRule="auto"/>
    </w:pPr>
  </w:style>
  <w:style w:type="paragraph" w:customStyle="1" w:styleId="2C0FB60262474CC1ADC95962F34F6AD3">
    <w:name w:val="2C0FB60262474CC1ADC95962F34F6AD3"/>
    <w:rsid w:val="00B97F25"/>
    <w:pPr>
      <w:spacing w:after="160" w:line="259" w:lineRule="auto"/>
    </w:pPr>
  </w:style>
  <w:style w:type="paragraph" w:customStyle="1" w:styleId="9BDAC8EB07C34C11A39692FE41F0FBE3">
    <w:name w:val="9BDAC8EB07C34C11A39692FE41F0FBE3"/>
    <w:rsid w:val="00B97F25"/>
    <w:pPr>
      <w:spacing w:after="160" w:line="259" w:lineRule="auto"/>
    </w:pPr>
  </w:style>
  <w:style w:type="paragraph" w:customStyle="1" w:styleId="E6D620AD48614653A3C93D0E21130C6C">
    <w:name w:val="E6D620AD48614653A3C93D0E21130C6C"/>
    <w:rsid w:val="00B97F25"/>
    <w:pPr>
      <w:spacing w:after="160" w:line="259" w:lineRule="auto"/>
    </w:pPr>
  </w:style>
  <w:style w:type="paragraph" w:customStyle="1" w:styleId="E1650B5F36224014989F9F0798E9F8C5">
    <w:name w:val="E1650B5F36224014989F9F0798E9F8C5"/>
    <w:rsid w:val="00B97F25"/>
    <w:pPr>
      <w:spacing w:after="160" w:line="259" w:lineRule="auto"/>
    </w:pPr>
  </w:style>
  <w:style w:type="paragraph" w:customStyle="1" w:styleId="F908A2A34DDC4346A7FD9F1BFD709A8A">
    <w:name w:val="F908A2A34DDC4346A7FD9F1BFD709A8A"/>
    <w:rsid w:val="00B97F25"/>
    <w:pPr>
      <w:spacing w:after="160" w:line="259" w:lineRule="auto"/>
    </w:pPr>
  </w:style>
  <w:style w:type="paragraph" w:customStyle="1" w:styleId="9C0AE0EB40BB4971875DB27B9F9B6129">
    <w:name w:val="9C0AE0EB40BB4971875DB27B9F9B6129"/>
    <w:rsid w:val="00B97F25"/>
    <w:pPr>
      <w:spacing w:after="160" w:line="259" w:lineRule="auto"/>
    </w:pPr>
  </w:style>
  <w:style w:type="paragraph" w:customStyle="1" w:styleId="CAE4A9BAC7D440998EB9188F10E6B3E3">
    <w:name w:val="CAE4A9BAC7D440998EB9188F10E6B3E3"/>
    <w:rsid w:val="00B97F25"/>
    <w:pPr>
      <w:spacing w:after="160" w:line="259" w:lineRule="auto"/>
    </w:pPr>
  </w:style>
  <w:style w:type="paragraph" w:customStyle="1" w:styleId="F0F60DE3A29F4F6B8772FE4FBC090E1F">
    <w:name w:val="F0F60DE3A29F4F6B8772FE4FBC090E1F"/>
    <w:rsid w:val="00B97F25"/>
    <w:pPr>
      <w:spacing w:after="160" w:line="259" w:lineRule="auto"/>
    </w:pPr>
  </w:style>
  <w:style w:type="paragraph" w:customStyle="1" w:styleId="97E58466DF1B48D79A66C556F78B8F25">
    <w:name w:val="97E58466DF1B48D79A66C556F78B8F25"/>
    <w:rsid w:val="00B97F25"/>
    <w:pPr>
      <w:spacing w:after="160" w:line="259" w:lineRule="auto"/>
    </w:pPr>
  </w:style>
  <w:style w:type="paragraph" w:customStyle="1" w:styleId="E2908960C46949518C168968A421925F">
    <w:name w:val="E2908960C46949518C168968A421925F"/>
    <w:rsid w:val="00B97F25"/>
    <w:pPr>
      <w:spacing w:after="160" w:line="259" w:lineRule="auto"/>
    </w:pPr>
  </w:style>
  <w:style w:type="paragraph" w:customStyle="1" w:styleId="15E67DC7AB15474AB387EBAA55111EEA">
    <w:name w:val="15E67DC7AB15474AB387EBAA55111EEA"/>
    <w:rsid w:val="00B97F25"/>
    <w:pPr>
      <w:spacing w:after="160" w:line="259" w:lineRule="auto"/>
    </w:pPr>
  </w:style>
  <w:style w:type="paragraph" w:customStyle="1" w:styleId="0B5AEF9365304FEAA7FA4D25DE55AC7A">
    <w:name w:val="0B5AEF9365304FEAA7FA4D25DE55AC7A"/>
    <w:rsid w:val="00B97F25"/>
    <w:pPr>
      <w:spacing w:after="160" w:line="259" w:lineRule="auto"/>
    </w:pPr>
  </w:style>
  <w:style w:type="paragraph" w:customStyle="1" w:styleId="8CDCFD45DF1947F19085D7BEF4CB80E0">
    <w:name w:val="8CDCFD45DF1947F19085D7BEF4CB80E0"/>
    <w:rsid w:val="00B97F25"/>
    <w:pPr>
      <w:spacing w:after="160" w:line="259" w:lineRule="auto"/>
    </w:pPr>
  </w:style>
  <w:style w:type="paragraph" w:customStyle="1" w:styleId="F4451A388F0B4D03895986BD843003C2">
    <w:name w:val="F4451A388F0B4D03895986BD843003C2"/>
    <w:rsid w:val="00B97F25"/>
    <w:pPr>
      <w:spacing w:after="160" w:line="259" w:lineRule="auto"/>
    </w:pPr>
  </w:style>
  <w:style w:type="paragraph" w:customStyle="1" w:styleId="64F4CC31337B456E929DC289DA1324B7">
    <w:name w:val="64F4CC31337B456E929DC289DA1324B7"/>
    <w:rsid w:val="00B97F25"/>
    <w:pPr>
      <w:spacing w:after="160" w:line="259" w:lineRule="auto"/>
    </w:pPr>
  </w:style>
  <w:style w:type="paragraph" w:customStyle="1" w:styleId="EF75291F6EFE409F8191FCD5555E0D0F">
    <w:name w:val="EF75291F6EFE409F8191FCD5555E0D0F"/>
    <w:rsid w:val="00B97F25"/>
    <w:pPr>
      <w:spacing w:after="160" w:line="259" w:lineRule="auto"/>
    </w:pPr>
  </w:style>
  <w:style w:type="paragraph" w:customStyle="1" w:styleId="E4351AB9069A4642AB8051C046BE2304">
    <w:name w:val="E4351AB9069A4642AB8051C046BE2304"/>
    <w:rsid w:val="00B97F25"/>
    <w:pPr>
      <w:spacing w:after="160" w:line="259" w:lineRule="auto"/>
    </w:pPr>
  </w:style>
  <w:style w:type="paragraph" w:customStyle="1" w:styleId="F5C36246B41E4E9F8AF8E2CA7A813FB1">
    <w:name w:val="F5C36246B41E4E9F8AF8E2CA7A813FB1"/>
    <w:rsid w:val="00B97F25"/>
    <w:pPr>
      <w:spacing w:after="160" w:line="259" w:lineRule="auto"/>
    </w:pPr>
  </w:style>
  <w:style w:type="paragraph" w:customStyle="1" w:styleId="BED5F23169164ABDA466602B5A596B84">
    <w:name w:val="BED5F23169164ABDA466602B5A596B84"/>
    <w:rsid w:val="00B97F25"/>
    <w:pPr>
      <w:spacing w:after="160" w:line="259" w:lineRule="auto"/>
    </w:pPr>
  </w:style>
  <w:style w:type="paragraph" w:customStyle="1" w:styleId="4281719052684A4EB3CCDB499883BDC5">
    <w:name w:val="4281719052684A4EB3CCDB499883BDC5"/>
    <w:rsid w:val="00B97F25"/>
    <w:pPr>
      <w:spacing w:after="160" w:line="259" w:lineRule="auto"/>
    </w:pPr>
  </w:style>
  <w:style w:type="paragraph" w:customStyle="1" w:styleId="F0DD04A8364745D5BBE60488BE37FE19">
    <w:name w:val="F0DD04A8364745D5BBE60488BE37FE19"/>
    <w:rsid w:val="00B97F25"/>
    <w:pPr>
      <w:spacing w:after="160" w:line="259" w:lineRule="auto"/>
    </w:pPr>
  </w:style>
  <w:style w:type="paragraph" w:customStyle="1" w:styleId="E569AF6617F745DCAD5DA916E0CC6A14">
    <w:name w:val="E569AF6617F745DCAD5DA916E0CC6A14"/>
    <w:rsid w:val="00B97F25"/>
    <w:pPr>
      <w:spacing w:after="160" w:line="259" w:lineRule="auto"/>
    </w:pPr>
  </w:style>
  <w:style w:type="paragraph" w:customStyle="1" w:styleId="A9647D52FD3347AE87E2795D4C0C5BDD">
    <w:name w:val="A9647D52FD3347AE87E2795D4C0C5BDD"/>
    <w:rsid w:val="00B97F25"/>
    <w:pPr>
      <w:spacing w:after="160" w:line="259" w:lineRule="auto"/>
    </w:pPr>
  </w:style>
  <w:style w:type="paragraph" w:customStyle="1" w:styleId="98EB6650A1D04832B6D88C05B7FD5D0F">
    <w:name w:val="98EB6650A1D04832B6D88C05B7FD5D0F"/>
    <w:rsid w:val="00B97F25"/>
    <w:pPr>
      <w:spacing w:after="160" w:line="259" w:lineRule="auto"/>
    </w:pPr>
  </w:style>
  <w:style w:type="paragraph" w:customStyle="1" w:styleId="4485F1A0FC0245D9BD4702C5FB719359">
    <w:name w:val="4485F1A0FC0245D9BD4702C5FB719359"/>
    <w:rsid w:val="00B97F25"/>
    <w:pPr>
      <w:spacing w:after="160" w:line="259" w:lineRule="auto"/>
    </w:pPr>
  </w:style>
  <w:style w:type="paragraph" w:customStyle="1" w:styleId="FEB11D850F9F401284FB117A337A7330">
    <w:name w:val="FEB11D850F9F401284FB117A337A7330"/>
    <w:rsid w:val="00B97F25"/>
    <w:pPr>
      <w:spacing w:after="160" w:line="259" w:lineRule="auto"/>
    </w:pPr>
  </w:style>
  <w:style w:type="paragraph" w:customStyle="1" w:styleId="3DBEAF201F0E4004A1D1ABA41A2CD344">
    <w:name w:val="3DBEAF201F0E4004A1D1ABA41A2CD344"/>
    <w:rsid w:val="00B97F25"/>
    <w:pPr>
      <w:spacing w:after="160" w:line="259" w:lineRule="auto"/>
    </w:pPr>
  </w:style>
  <w:style w:type="paragraph" w:customStyle="1" w:styleId="C38CC244E638420DB0D1AD004471DE7B">
    <w:name w:val="C38CC244E638420DB0D1AD004471DE7B"/>
    <w:rsid w:val="00B97F25"/>
    <w:pPr>
      <w:spacing w:after="160" w:line="259" w:lineRule="auto"/>
    </w:pPr>
  </w:style>
  <w:style w:type="paragraph" w:customStyle="1" w:styleId="35D4F593550F4810B90E334B829B1F71">
    <w:name w:val="35D4F593550F4810B90E334B829B1F71"/>
    <w:rsid w:val="00B97F25"/>
    <w:pPr>
      <w:spacing w:after="160" w:line="259" w:lineRule="auto"/>
    </w:pPr>
  </w:style>
  <w:style w:type="paragraph" w:customStyle="1" w:styleId="7D82F3303D7F4CC0A49455FF6010B39F">
    <w:name w:val="7D82F3303D7F4CC0A49455FF6010B39F"/>
    <w:rsid w:val="00B97F25"/>
    <w:pPr>
      <w:spacing w:after="160" w:line="259" w:lineRule="auto"/>
    </w:pPr>
  </w:style>
  <w:style w:type="paragraph" w:customStyle="1" w:styleId="18BC5CBF2D6A48748E7243EE98ABA478">
    <w:name w:val="18BC5CBF2D6A48748E7243EE98ABA478"/>
    <w:rsid w:val="00B97F25"/>
    <w:pPr>
      <w:spacing w:after="160" w:line="259" w:lineRule="auto"/>
    </w:pPr>
  </w:style>
  <w:style w:type="paragraph" w:customStyle="1" w:styleId="A8E1B156700D4DB2A7B58D65FD84E701">
    <w:name w:val="A8E1B156700D4DB2A7B58D65FD84E701"/>
    <w:rsid w:val="00B97F25"/>
    <w:pPr>
      <w:spacing w:after="160" w:line="259" w:lineRule="auto"/>
    </w:pPr>
  </w:style>
  <w:style w:type="paragraph" w:customStyle="1" w:styleId="75F4B06C131E4F26B00490BAF1690602">
    <w:name w:val="75F4B06C131E4F26B00490BAF1690602"/>
    <w:rsid w:val="00B97F25"/>
    <w:pPr>
      <w:spacing w:after="160" w:line="259" w:lineRule="auto"/>
    </w:pPr>
  </w:style>
  <w:style w:type="paragraph" w:customStyle="1" w:styleId="84E1F82790D1402D8C803B4E495E5E39">
    <w:name w:val="84E1F82790D1402D8C803B4E495E5E39"/>
    <w:rsid w:val="00B97F25"/>
    <w:pPr>
      <w:spacing w:after="160" w:line="259" w:lineRule="auto"/>
    </w:pPr>
  </w:style>
  <w:style w:type="paragraph" w:customStyle="1" w:styleId="59C363797E3F4A93AA992BC06010562B">
    <w:name w:val="59C363797E3F4A93AA992BC06010562B"/>
    <w:rsid w:val="00B97F25"/>
    <w:pPr>
      <w:spacing w:after="160" w:line="259" w:lineRule="auto"/>
    </w:pPr>
  </w:style>
  <w:style w:type="paragraph" w:customStyle="1" w:styleId="C8C02C89828F4E4CAC37D8CFAC0E7674">
    <w:name w:val="C8C02C89828F4E4CAC37D8CFAC0E7674"/>
    <w:rsid w:val="00B97F25"/>
    <w:pPr>
      <w:spacing w:after="160" w:line="259" w:lineRule="auto"/>
    </w:pPr>
  </w:style>
  <w:style w:type="paragraph" w:customStyle="1" w:styleId="C6C602FE543A465B844317E0846B616F">
    <w:name w:val="C6C602FE543A465B844317E0846B616F"/>
    <w:rsid w:val="00B97F25"/>
    <w:pPr>
      <w:spacing w:after="160" w:line="259" w:lineRule="auto"/>
    </w:pPr>
  </w:style>
  <w:style w:type="paragraph" w:customStyle="1" w:styleId="9967F0630658420A91086210050EB0EE">
    <w:name w:val="9967F0630658420A91086210050EB0EE"/>
    <w:rsid w:val="00B97F25"/>
    <w:pPr>
      <w:spacing w:after="160" w:line="259" w:lineRule="auto"/>
    </w:pPr>
  </w:style>
  <w:style w:type="paragraph" w:customStyle="1" w:styleId="64E22E6460104B799472C4A41BF40A2F">
    <w:name w:val="64E22E6460104B799472C4A41BF40A2F"/>
    <w:rsid w:val="00B97F25"/>
    <w:pPr>
      <w:spacing w:after="160" w:line="259" w:lineRule="auto"/>
    </w:pPr>
  </w:style>
  <w:style w:type="paragraph" w:customStyle="1" w:styleId="A1657AF699FE4B4DBFA87F7618399500">
    <w:name w:val="A1657AF699FE4B4DBFA87F7618399500"/>
    <w:rsid w:val="00B97F25"/>
    <w:pPr>
      <w:spacing w:after="160" w:line="259" w:lineRule="auto"/>
    </w:pPr>
  </w:style>
  <w:style w:type="paragraph" w:customStyle="1" w:styleId="BEF0A783E4E54402B868F6133668CD93">
    <w:name w:val="BEF0A783E4E54402B868F6133668CD93"/>
    <w:rsid w:val="00B97F25"/>
    <w:pPr>
      <w:spacing w:after="160" w:line="259" w:lineRule="auto"/>
    </w:pPr>
  </w:style>
  <w:style w:type="paragraph" w:customStyle="1" w:styleId="A3F37E5A58C441FE93333744899AFCBC">
    <w:name w:val="A3F37E5A58C441FE93333744899AFCBC"/>
    <w:rsid w:val="00B97F25"/>
    <w:pPr>
      <w:spacing w:after="160" w:line="259" w:lineRule="auto"/>
    </w:pPr>
  </w:style>
  <w:style w:type="paragraph" w:customStyle="1" w:styleId="11EF68CCC1024695BF8008C4C8162598">
    <w:name w:val="11EF68CCC1024695BF8008C4C8162598"/>
    <w:rsid w:val="00B97F25"/>
    <w:pPr>
      <w:spacing w:after="160" w:line="259" w:lineRule="auto"/>
    </w:pPr>
  </w:style>
  <w:style w:type="paragraph" w:customStyle="1" w:styleId="BA4D492F1D8D4CF582316AB076934C33">
    <w:name w:val="BA4D492F1D8D4CF582316AB076934C33"/>
    <w:rsid w:val="00B97F25"/>
    <w:pPr>
      <w:spacing w:after="160" w:line="259" w:lineRule="auto"/>
    </w:pPr>
  </w:style>
  <w:style w:type="paragraph" w:customStyle="1" w:styleId="518A1E8677844ECBB448712D9E3A5CF1">
    <w:name w:val="518A1E8677844ECBB448712D9E3A5CF1"/>
    <w:rsid w:val="00B97F25"/>
    <w:pPr>
      <w:spacing w:after="160" w:line="259" w:lineRule="auto"/>
    </w:pPr>
  </w:style>
  <w:style w:type="paragraph" w:customStyle="1" w:styleId="B9879A09833B4FB598353EBCDF3D80B6">
    <w:name w:val="B9879A09833B4FB598353EBCDF3D80B6"/>
    <w:rsid w:val="00B97F25"/>
    <w:pPr>
      <w:spacing w:after="160" w:line="259" w:lineRule="auto"/>
    </w:pPr>
  </w:style>
  <w:style w:type="paragraph" w:customStyle="1" w:styleId="DCFE6FB91FCD44388ADE8BF64A49B86E">
    <w:name w:val="DCFE6FB91FCD44388ADE8BF64A49B86E"/>
    <w:rsid w:val="00B97F25"/>
    <w:pPr>
      <w:spacing w:after="160" w:line="259" w:lineRule="auto"/>
    </w:pPr>
  </w:style>
  <w:style w:type="paragraph" w:customStyle="1" w:styleId="21A02590095748938D2C579F376C4B2A">
    <w:name w:val="21A02590095748938D2C579F376C4B2A"/>
    <w:rsid w:val="00B97F25"/>
    <w:pPr>
      <w:spacing w:after="160" w:line="259" w:lineRule="auto"/>
    </w:pPr>
  </w:style>
  <w:style w:type="paragraph" w:customStyle="1" w:styleId="151AB8D51F7845309F0B56E01322DA98">
    <w:name w:val="151AB8D51F7845309F0B56E01322DA98"/>
    <w:rsid w:val="00B97F25"/>
    <w:pPr>
      <w:spacing w:after="160" w:line="259" w:lineRule="auto"/>
    </w:pPr>
  </w:style>
  <w:style w:type="paragraph" w:customStyle="1" w:styleId="3B0DC8DE1A1B4D9F9479E7B8F2B3BCF0">
    <w:name w:val="3B0DC8DE1A1B4D9F9479E7B8F2B3BCF0"/>
    <w:rsid w:val="00B97F25"/>
    <w:pPr>
      <w:spacing w:after="160" w:line="259" w:lineRule="auto"/>
    </w:pPr>
  </w:style>
  <w:style w:type="paragraph" w:customStyle="1" w:styleId="19DE67640BC64BE884414E2E2572208C">
    <w:name w:val="19DE67640BC64BE884414E2E2572208C"/>
    <w:rsid w:val="00B97F25"/>
    <w:pPr>
      <w:spacing w:after="160" w:line="259" w:lineRule="auto"/>
    </w:pPr>
  </w:style>
  <w:style w:type="paragraph" w:customStyle="1" w:styleId="F48DB67FB9584BE7B49F3AD10CCC252D">
    <w:name w:val="F48DB67FB9584BE7B49F3AD10CCC252D"/>
    <w:rsid w:val="00B97F25"/>
    <w:pPr>
      <w:spacing w:after="160" w:line="259" w:lineRule="auto"/>
    </w:pPr>
  </w:style>
  <w:style w:type="paragraph" w:customStyle="1" w:styleId="F7147628F9E04C79912CC5AF38C06D4C">
    <w:name w:val="F7147628F9E04C79912CC5AF38C06D4C"/>
    <w:rsid w:val="00B97F25"/>
    <w:pPr>
      <w:spacing w:after="160" w:line="259" w:lineRule="auto"/>
    </w:pPr>
  </w:style>
  <w:style w:type="paragraph" w:customStyle="1" w:styleId="5509133066A149DE86350F10DDDABECD">
    <w:name w:val="5509133066A149DE86350F10DDDABECD"/>
    <w:rsid w:val="00B97F25"/>
    <w:pPr>
      <w:spacing w:after="160" w:line="259" w:lineRule="auto"/>
    </w:pPr>
  </w:style>
  <w:style w:type="paragraph" w:customStyle="1" w:styleId="93C326606EAC4E179ADDA3A047C91909">
    <w:name w:val="93C326606EAC4E179ADDA3A047C91909"/>
    <w:rsid w:val="00B97F25"/>
    <w:pPr>
      <w:spacing w:after="160" w:line="259" w:lineRule="auto"/>
    </w:pPr>
  </w:style>
  <w:style w:type="paragraph" w:customStyle="1" w:styleId="45381163E08B4F50BD927FA0D3D8960E">
    <w:name w:val="45381163E08B4F50BD927FA0D3D8960E"/>
    <w:rsid w:val="00B97F25"/>
    <w:pPr>
      <w:spacing w:after="160" w:line="259" w:lineRule="auto"/>
    </w:pPr>
  </w:style>
  <w:style w:type="paragraph" w:customStyle="1" w:styleId="ED9E8CF1CE154EECA7DE6E5AF5D6B86B">
    <w:name w:val="ED9E8CF1CE154EECA7DE6E5AF5D6B86B"/>
    <w:rsid w:val="00B97F25"/>
    <w:pPr>
      <w:spacing w:after="160" w:line="259" w:lineRule="auto"/>
    </w:pPr>
  </w:style>
  <w:style w:type="paragraph" w:customStyle="1" w:styleId="563D534BB87A4700B45B59399E87D09E">
    <w:name w:val="563D534BB87A4700B45B59399E87D09E"/>
    <w:rsid w:val="00B97F25"/>
    <w:pPr>
      <w:spacing w:after="160" w:line="259" w:lineRule="auto"/>
    </w:pPr>
  </w:style>
  <w:style w:type="paragraph" w:customStyle="1" w:styleId="BF0CFE8E21B14987AD51604DE03A773B">
    <w:name w:val="BF0CFE8E21B14987AD51604DE03A773B"/>
    <w:rsid w:val="00B97F25"/>
    <w:pPr>
      <w:spacing w:after="160" w:line="259" w:lineRule="auto"/>
    </w:pPr>
  </w:style>
  <w:style w:type="paragraph" w:customStyle="1" w:styleId="700A9C73FDC54C4588AF54F9C3796637">
    <w:name w:val="700A9C73FDC54C4588AF54F9C3796637"/>
    <w:rsid w:val="00B97F25"/>
    <w:pPr>
      <w:spacing w:after="160" w:line="259" w:lineRule="auto"/>
    </w:pPr>
  </w:style>
  <w:style w:type="paragraph" w:customStyle="1" w:styleId="261573592A8040F7B825B91FF4733EB6">
    <w:name w:val="261573592A8040F7B825B91FF4733EB6"/>
    <w:rsid w:val="00B97F25"/>
    <w:pPr>
      <w:spacing w:after="160" w:line="259" w:lineRule="auto"/>
    </w:pPr>
  </w:style>
  <w:style w:type="paragraph" w:customStyle="1" w:styleId="F17DA11BF9E447228323AFFDA08BA653">
    <w:name w:val="F17DA11BF9E447228323AFFDA08BA653"/>
    <w:rsid w:val="00B97F25"/>
    <w:pPr>
      <w:spacing w:after="160" w:line="259" w:lineRule="auto"/>
    </w:pPr>
  </w:style>
  <w:style w:type="paragraph" w:customStyle="1" w:styleId="653BA4FD7B9D442E87BB9C97F7D021FD">
    <w:name w:val="653BA4FD7B9D442E87BB9C97F7D021FD"/>
    <w:rsid w:val="00B97F25"/>
    <w:pPr>
      <w:spacing w:after="160" w:line="259" w:lineRule="auto"/>
    </w:pPr>
  </w:style>
  <w:style w:type="paragraph" w:customStyle="1" w:styleId="2C346E0008C54C969A51EC83B2E5CFB8">
    <w:name w:val="2C346E0008C54C969A51EC83B2E5CFB8"/>
    <w:rsid w:val="00B97F25"/>
    <w:pPr>
      <w:spacing w:after="160" w:line="259" w:lineRule="auto"/>
    </w:pPr>
  </w:style>
  <w:style w:type="paragraph" w:customStyle="1" w:styleId="4DF1AF23F2AD4C27BAA59E91536BEF6E">
    <w:name w:val="4DF1AF23F2AD4C27BAA59E91536BEF6E"/>
    <w:rsid w:val="00B97F25"/>
    <w:pPr>
      <w:spacing w:after="160" w:line="259" w:lineRule="auto"/>
    </w:pPr>
  </w:style>
  <w:style w:type="paragraph" w:customStyle="1" w:styleId="2B49EFD5E4744CF39CC3D419E7AF2B91">
    <w:name w:val="2B49EFD5E4744CF39CC3D419E7AF2B91"/>
    <w:rsid w:val="00B97F25"/>
    <w:pPr>
      <w:spacing w:after="160" w:line="259" w:lineRule="auto"/>
    </w:pPr>
  </w:style>
  <w:style w:type="paragraph" w:customStyle="1" w:styleId="533AC201182145D58B7041D15625B0F7">
    <w:name w:val="533AC201182145D58B7041D15625B0F7"/>
    <w:rsid w:val="00B97F25"/>
    <w:pPr>
      <w:spacing w:after="160" w:line="259" w:lineRule="auto"/>
    </w:pPr>
  </w:style>
  <w:style w:type="paragraph" w:customStyle="1" w:styleId="AC5E79D3C0DA40CEB900E819F02451AC">
    <w:name w:val="AC5E79D3C0DA40CEB900E819F02451AC"/>
    <w:rsid w:val="00B97F25"/>
    <w:pPr>
      <w:spacing w:after="160" w:line="259" w:lineRule="auto"/>
    </w:pPr>
  </w:style>
  <w:style w:type="paragraph" w:customStyle="1" w:styleId="4BCEF086B72A4FD296B02C08E14357FA">
    <w:name w:val="4BCEF086B72A4FD296B02C08E14357FA"/>
    <w:rsid w:val="00B97F25"/>
    <w:pPr>
      <w:spacing w:after="160" w:line="259" w:lineRule="auto"/>
    </w:pPr>
  </w:style>
  <w:style w:type="paragraph" w:customStyle="1" w:styleId="052E42D744CB443FBA7552F733C6EF08">
    <w:name w:val="052E42D744CB443FBA7552F733C6EF08"/>
    <w:rsid w:val="00B97F25"/>
    <w:pPr>
      <w:spacing w:after="160" w:line="259" w:lineRule="auto"/>
    </w:pPr>
  </w:style>
  <w:style w:type="paragraph" w:customStyle="1" w:styleId="4314FCA266234821AE71E4BCD3E28BC6">
    <w:name w:val="4314FCA266234821AE71E4BCD3E28BC6"/>
    <w:rsid w:val="00B97F25"/>
    <w:pPr>
      <w:spacing w:after="160" w:line="259" w:lineRule="auto"/>
    </w:pPr>
  </w:style>
  <w:style w:type="paragraph" w:customStyle="1" w:styleId="9398F312415F4726952B1E77E8764C63">
    <w:name w:val="9398F312415F4726952B1E77E8764C63"/>
    <w:rsid w:val="00B97F25"/>
    <w:pPr>
      <w:spacing w:after="160" w:line="259" w:lineRule="auto"/>
    </w:pPr>
  </w:style>
  <w:style w:type="paragraph" w:customStyle="1" w:styleId="25946AE8BFDB492691915B0FB6242CD8">
    <w:name w:val="25946AE8BFDB492691915B0FB6242CD8"/>
    <w:rsid w:val="00B97F25"/>
    <w:pPr>
      <w:spacing w:after="160" w:line="259" w:lineRule="auto"/>
    </w:pPr>
  </w:style>
  <w:style w:type="paragraph" w:customStyle="1" w:styleId="6DDC287EEE0246DC8A1A687D5785B69E">
    <w:name w:val="6DDC287EEE0246DC8A1A687D5785B69E"/>
    <w:rsid w:val="00B97F25"/>
    <w:pPr>
      <w:spacing w:after="160" w:line="259" w:lineRule="auto"/>
    </w:pPr>
  </w:style>
  <w:style w:type="paragraph" w:customStyle="1" w:styleId="B75210F9E24743A0A4694587B87609F7">
    <w:name w:val="B75210F9E24743A0A4694587B87609F7"/>
    <w:rsid w:val="00B97F25"/>
    <w:pPr>
      <w:spacing w:after="160" w:line="259" w:lineRule="auto"/>
    </w:pPr>
  </w:style>
  <w:style w:type="paragraph" w:customStyle="1" w:styleId="69A43DCE1CF24CA7862738FAEF13856A">
    <w:name w:val="69A43DCE1CF24CA7862738FAEF13856A"/>
    <w:rsid w:val="00B97F25"/>
    <w:pPr>
      <w:spacing w:after="160" w:line="259" w:lineRule="auto"/>
    </w:pPr>
  </w:style>
  <w:style w:type="paragraph" w:customStyle="1" w:styleId="AF490AAF38FA4C87AA0DB3222AFFB288">
    <w:name w:val="AF490AAF38FA4C87AA0DB3222AFFB288"/>
    <w:rsid w:val="00B97F25"/>
    <w:pPr>
      <w:spacing w:after="160" w:line="259" w:lineRule="auto"/>
    </w:pPr>
  </w:style>
  <w:style w:type="paragraph" w:customStyle="1" w:styleId="E1CE53F2A3294E8DAFF725D05E3F98BD">
    <w:name w:val="E1CE53F2A3294E8DAFF725D05E3F98BD"/>
    <w:rsid w:val="00B97F25"/>
    <w:pPr>
      <w:spacing w:after="160" w:line="259" w:lineRule="auto"/>
    </w:pPr>
  </w:style>
  <w:style w:type="paragraph" w:customStyle="1" w:styleId="D5DDCFB1F23242878747B5CE1611AA86">
    <w:name w:val="D5DDCFB1F23242878747B5CE1611AA86"/>
    <w:rsid w:val="00B97F25"/>
    <w:pPr>
      <w:spacing w:after="160" w:line="259" w:lineRule="auto"/>
    </w:pPr>
  </w:style>
  <w:style w:type="paragraph" w:customStyle="1" w:styleId="7A0CFB6B07CD42D5B670B1D692E3D7CE">
    <w:name w:val="7A0CFB6B07CD42D5B670B1D692E3D7CE"/>
    <w:rsid w:val="00B97F25"/>
    <w:pPr>
      <w:spacing w:after="160" w:line="259" w:lineRule="auto"/>
    </w:pPr>
  </w:style>
  <w:style w:type="paragraph" w:customStyle="1" w:styleId="7D648B005A56442BAF85EDEA45A2C4DE1">
    <w:name w:val="7D648B005A56442BAF85EDEA45A2C4DE1"/>
    <w:rsid w:val="00B97F25"/>
    <w:pPr>
      <w:spacing w:before="200" w:after="80" w:line="240" w:lineRule="auto"/>
      <w:contextualSpacing/>
    </w:pPr>
    <w:rPr>
      <w:rFonts w:asciiTheme="majorHAnsi" w:eastAsiaTheme="majorEastAsia" w:hAnsiTheme="majorHAnsi" w:cstheme="majorBidi"/>
      <w:bCs/>
      <w:kern w:val="28"/>
      <w:sz w:val="44"/>
      <w:szCs w:val="44"/>
      <w:lang w:eastAsia="en-US"/>
    </w:rPr>
  </w:style>
  <w:style w:type="paragraph" w:customStyle="1" w:styleId="460CA36770474205954E71BB76C3C31C">
    <w:name w:val="460CA36770474205954E71BB76C3C31C"/>
    <w:rsid w:val="00B97F25"/>
    <w:pPr>
      <w:spacing w:after="160" w:line="259" w:lineRule="auto"/>
    </w:pPr>
  </w:style>
  <w:style w:type="paragraph" w:customStyle="1" w:styleId="5AA322A9F53F4D19ABC5A1BAB2C56AE6">
    <w:name w:val="5AA322A9F53F4D19ABC5A1BAB2C56AE6"/>
    <w:rsid w:val="00B97F25"/>
    <w:pPr>
      <w:spacing w:after="160" w:line="259" w:lineRule="auto"/>
    </w:pPr>
  </w:style>
  <w:style w:type="paragraph" w:customStyle="1" w:styleId="1F2F6E0841B849F087FD49EA76E97FAF">
    <w:name w:val="1F2F6E0841B849F087FD49EA76E97FAF"/>
    <w:rsid w:val="00B97F25"/>
    <w:pPr>
      <w:spacing w:after="160" w:line="259" w:lineRule="auto"/>
    </w:pPr>
  </w:style>
  <w:style w:type="paragraph" w:customStyle="1" w:styleId="3C9836D3BE49478BAE13C7EA32E30302">
    <w:name w:val="3C9836D3BE49478BAE13C7EA32E30302"/>
    <w:rsid w:val="00B97F25"/>
    <w:pPr>
      <w:spacing w:after="160" w:line="259" w:lineRule="auto"/>
    </w:pPr>
  </w:style>
  <w:style w:type="paragraph" w:customStyle="1" w:styleId="5EB6ADD4AF134B2DBC960BAE7D26945D">
    <w:name w:val="5EB6ADD4AF134B2DBC960BAE7D26945D"/>
    <w:rsid w:val="00B97F25"/>
    <w:pPr>
      <w:spacing w:after="160" w:line="259" w:lineRule="auto"/>
    </w:pPr>
  </w:style>
  <w:style w:type="paragraph" w:customStyle="1" w:styleId="0E686894874A47D383870D993EDE467A">
    <w:name w:val="0E686894874A47D383870D993EDE467A"/>
    <w:rsid w:val="00B97F25"/>
    <w:pPr>
      <w:spacing w:after="160" w:line="259" w:lineRule="auto"/>
    </w:pPr>
  </w:style>
  <w:style w:type="paragraph" w:customStyle="1" w:styleId="30472B688A904157902AA322A486FF95">
    <w:name w:val="30472B688A904157902AA322A486FF95"/>
    <w:rsid w:val="00B97F25"/>
    <w:pPr>
      <w:spacing w:after="160" w:line="259" w:lineRule="auto"/>
    </w:pPr>
  </w:style>
  <w:style w:type="paragraph" w:customStyle="1" w:styleId="0FF230D7098F4BE4A25E04D845FEA883">
    <w:name w:val="0FF230D7098F4BE4A25E04D845FEA883"/>
    <w:rsid w:val="007826F4"/>
    <w:pPr>
      <w:spacing w:after="160" w:line="259" w:lineRule="auto"/>
    </w:pPr>
  </w:style>
  <w:style w:type="paragraph" w:customStyle="1" w:styleId="2DBEB52951DE4F5F8DA278484AACC2E7">
    <w:name w:val="2DBEB52951DE4F5F8DA278484AACC2E7"/>
    <w:rsid w:val="007826F4"/>
    <w:pPr>
      <w:spacing w:after="160" w:line="259" w:lineRule="auto"/>
    </w:pPr>
  </w:style>
  <w:style w:type="paragraph" w:customStyle="1" w:styleId="9C0BCC55B51E4C07AB1FC0E802E04B56">
    <w:name w:val="9C0BCC55B51E4C07AB1FC0E802E04B56"/>
    <w:rsid w:val="007826F4"/>
    <w:pPr>
      <w:spacing w:after="160" w:line="259" w:lineRule="auto"/>
    </w:pPr>
  </w:style>
  <w:style w:type="paragraph" w:customStyle="1" w:styleId="3C9B2FA16FDB4E05BB00C2D98211A157">
    <w:name w:val="3C9B2FA16FDB4E05BB00C2D98211A157"/>
    <w:rsid w:val="007826F4"/>
    <w:pPr>
      <w:spacing w:after="160" w:line="259" w:lineRule="auto"/>
    </w:pPr>
  </w:style>
  <w:style w:type="paragraph" w:customStyle="1" w:styleId="4C8ABBD487854453AC2946166A018B8E">
    <w:name w:val="4C8ABBD487854453AC2946166A018B8E"/>
    <w:rsid w:val="007826F4"/>
    <w:pPr>
      <w:spacing w:after="160" w:line="259" w:lineRule="auto"/>
    </w:pPr>
  </w:style>
  <w:style w:type="paragraph" w:customStyle="1" w:styleId="9CDCB396CD9D4FCEAE16D4D04E5CA8BB">
    <w:name w:val="9CDCB396CD9D4FCEAE16D4D04E5CA8BB"/>
    <w:rsid w:val="007826F4"/>
    <w:pPr>
      <w:spacing w:after="160" w:line="259" w:lineRule="auto"/>
    </w:pPr>
  </w:style>
  <w:style w:type="paragraph" w:customStyle="1" w:styleId="90C70EF647284F85AD7D95A03A42BF3A">
    <w:name w:val="90C70EF647284F85AD7D95A03A42BF3A"/>
    <w:rsid w:val="007826F4"/>
    <w:pPr>
      <w:spacing w:after="160" w:line="259" w:lineRule="auto"/>
    </w:pPr>
  </w:style>
  <w:style w:type="paragraph" w:customStyle="1" w:styleId="177D0BE6B6F1499EB78CA5A347525AEF">
    <w:name w:val="177D0BE6B6F1499EB78CA5A347525AEF"/>
    <w:rsid w:val="007826F4"/>
    <w:pPr>
      <w:spacing w:after="160" w:line="259" w:lineRule="auto"/>
    </w:pPr>
  </w:style>
  <w:style w:type="paragraph" w:customStyle="1" w:styleId="9B93A95F17DD487B96060D5EB7C54C5E">
    <w:name w:val="9B93A95F17DD487B96060D5EB7C54C5E"/>
    <w:rsid w:val="007826F4"/>
    <w:pPr>
      <w:spacing w:after="160" w:line="259" w:lineRule="auto"/>
    </w:pPr>
  </w:style>
  <w:style w:type="paragraph" w:customStyle="1" w:styleId="B559F9F25E7D4D399411B250904DBA77">
    <w:name w:val="B559F9F25E7D4D399411B250904DBA77"/>
    <w:rsid w:val="007826F4"/>
    <w:pPr>
      <w:spacing w:after="160" w:line="259" w:lineRule="auto"/>
    </w:pPr>
  </w:style>
  <w:style w:type="paragraph" w:customStyle="1" w:styleId="F004B5A29755444194E2189BBAB9A333">
    <w:name w:val="F004B5A29755444194E2189BBAB9A333"/>
    <w:rsid w:val="007826F4"/>
    <w:pPr>
      <w:spacing w:after="160" w:line="259" w:lineRule="auto"/>
    </w:pPr>
  </w:style>
  <w:style w:type="paragraph" w:customStyle="1" w:styleId="8936C69436B64DE394E6112AEBF7A8DC">
    <w:name w:val="8936C69436B64DE394E6112AEBF7A8DC"/>
    <w:rsid w:val="007826F4"/>
    <w:pPr>
      <w:spacing w:after="160" w:line="259" w:lineRule="auto"/>
    </w:pPr>
  </w:style>
  <w:style w:type="paragraph" w:customStyle="1" w:styleId="402A84F885764837BC4ECCFE79A09ED1">
    <w:name w:val="402A84F885764837BC4ECCFE79A09ED1"/>
    <w:rsid w:val="007826F4"/>
    <w:pPr>
      <w:spacing w:after="160" w:line="259" w:lineRule="auto"/>
    </w:pPr>
  </w:style>
  <w:style w:type="paragraph" w:customStyle="1" w:styleId="D11B073DB9BF49A68597EA53687A7042">
    <w:name w:val="D11B073DB9BF49A68597EA53687A7042"/>
    <w:rsid w:val="007826F4"/>
    <w:pPr>
      <w:spacing w:after="160" w:line="259" w:lineRule="auto"/>
    </w:pPr>
  </w:style>
  <w:style w:type="paragraph" w:customStyle="1" w:styleId="5CF956B0D4144D2F8E2DB00D1CCBE7FB">
    <w:name w:val="5CF956B0D4144D2F8E2DB00D1CCBE7FB"/>
    <w:rsid w:val="007826F4"/>
    <w:pPr>
      <w:spacing w:after="160" w:line="259" w:lineRule="auto"/>
    </w:pPr>
  </w:style>
  <w:style w:type="paragraph" w:customStyle="1" w:styleId="547BB30F6CDB4606BA060E155B490739">
    <w:name w:val="547BB30F6CDB4606BA060E155B490739"/>
    <w:rsid w:val="007826F4"/>
    <w:pPr>
      <w:spacing w:after="160" w:line="259" w:lineRule="auto"/>
    </w:pPr>
  </w:style>
  <w:style w:type="paragraph" w:customStyle="1" w:styleId="D1FBADD26C474FD1B55F10B5799ECE27">
    <w:name w:val="D1FBADD26C474FD1B55F10B5799ECE27"/>
    <w:rsid w:val="007826F4"/>
    <w:pPr>
      <w:spacing w:after="160" w:line="259" w:lineRule="auto"/>
    </w:pPr>
  </w:style>
  <w:style w:type="paragraph" w:customStyle="1" w:styleId="F7A5C092B52D4B0285717C4395545189">
    <w:name w:val="F7A5C092B52D4B0285717C4395545189"/>
    <w:rsid w:val="007826F4"/>
    <w:pPr>
      <w:spacing w:after="160" w:line="259" w:lineRule="auto"/>
    </w:pPr>
  </w:style>
  <w:style w:type="paragraph" w:customStyle="1" w:styleId="E81932DDCC7241D1876A0FF4F2D23C57">
    <w:name w:val="E81932DDCC7241D1876A0FF4F2D23C57"/>
    <w:rsid w:val="007826F4"/>
    <w:pPr>
      <w:spacing w:after="160" w:line="259" w:lineRule="auto"/>
    </w:pPr>
  </w:style>
  <w:style w:type="paragraph" w:customStyle="1" w:styleId="11043590601A472DAA9259DA05C95AB2">
    <w:name w:val="11043590601A472DAA9259DA05C95AB2"/>
    <w:rsid w:val="007826F4"/>
    <w:pPr>
      <w:spacing w:after="160" w:line="259" w:lineRule="auto"/>
    </w:pPr>
  </w:style>
  <w:style w:type="paragraph" w:customStyle="1" w:styleId="33998B0C608040FDAD3E025E8254EF91">
    <w:name w:val="33998B0C608040FDAD3E025E8254EF91"/>
    <w:rsid w:val="007826F4"/>
    <w:pPr>
      <w:spacing w:after="160" w:line="259" w:lineRule="auto"/>
    </w:pPr>
  </w:style>
  <w:style w:type="paragraph" w:customStyle="1" w:styleId="F2D08EF0ADE74548AF38FA269005184B">
    <w:name w:val="F2D08EF0ADE74548AF38FA269005184B"/>
    <w:rsid w:val="007826F4"/>
    <w:pPr>
      <w:spacing w:after="160" w:line="259" w:lineRule="auto"/>
    </w:pPr>
  </w:style>
  <w:style w:type="paragraph" w:customStyle="1" w:styleId="EF76F8FD503A45F68D74065B6ED41C9A">
    <w:name w:val="EF76F8FD503A45F68D74065B6ED41C9A"/>
    <w:rsid w:val="007826F4"/>
    <w:pPr>
      <w:spacing w:after="160" w:line="259" w:lineRule="auto"/>
    </w:pPr>
  </w:style>
  <w:style w:type="paragraph" w:customStyle="1" w:styleId="E7BCE3A7AE2D42D8B99588ED518A6EEB">
    <w:name w:val="E7BCE3A7AE2D42D8B99588ED518A6EEB"/>
    <w:rsid w:val="007826F4"/>
    <w:pPr>
      <w:spacing w:after="160" w:line="259" w:lineRule="auto"/>
    </w:pPr>
  </w:style>
  <w:style w:type="paragraph" w:customStyle="1" w:styleId="E81932DDCC7241D1876A0FF4F2D23C571">
    <w:name w:val="E81932DDCC7241D1876A0FF4F2D23C571"/>
    <w:rsid w:val="007826F4"/>
    <w:pPr>
      <w:spacing w:before="200" w:after="80" w:line="240" w:lineRule="auto"/>
      <w:contextualSpacing/>
    </w:pPr>
    <w:rPr>
      <w:rFonts w:asciiTheme="majorHAnsi" w:eastAsiaTheme="majorEastAsia" w:hAnsiTheme="majorHAnsi" w:cstheme="majorBidi"/>
      <w:bCs/>
      <w:kern w:val="28"/>
      <w:sz w:val="44"/>
      <w:szCs w:val="44"/>
      <w:lang w:eastAsia="en-US"/>
    </w:rPr>
  </w:style>
  <w:style w:type="paragraph" w:customStyle="1" w:styleId="AC63FEAAAB914A9E9A8DE156BFC6990F">
    <w:name w:val="AC63FEAAAB914A9E9A8DE156BFC6990F"/>
    <w:rsid w:val="00705393"/>
    <w:pPr>
      <w:spacing w:after="160" w:line="259" w:lineRule="auto"/>
    </w:pPr>
  </w:style>
  <w:style w:type="paragraph" w:customStyle="1" w:styleId="16F36A5EDA664D8F85B352FD70978827">
    <w:name w:val="16F36A5EDA664D8F85B352FD70978827"/>
    <w:rsid w:val="00705393"/>
    <w:pPr>
      <w:spacing w:after="160" w:line="259" w:lineRule="auto"/>
    </w:pPr>
  </w:style>
  <w:style w:type="paragraph" w:customStyle="1" w:styleId="5907DD6CE14C42068D3F97AD90B2332D">
    <w:name w:val="5907DD6CE14C42068D3F97AD90B2332D"/>
    <w:rsid w:val="00705393"/>
    <w:pPr>
      <w:spacing w:after="160" w:line="259" w:lineRule="auto"/>
    </w:pPr>
  </w:style>
  <w:style w:type="paragraph" w:customStyle="1" w:styleId="EEA50A94EB1743C7AF2B5255EBDC6CDB">
    <w:name w:val="EEA50A94EB1743C7AF2B5255EBDC6CDB"/>
    <w:rsid w:val="00705393"/>
    <w:pPr>
      <w:spacing w:after="160" w:line="259" w:lineRule="auto"/>
    </w:pPr>
  </w:style>
  <w:style w:type="paragraph" w:customStyle="1" w:styleId="C6818C51D695494F971F291ACB21D0BB">
    <w:name w:val="C6818C51D695494F971F291ACB21D0BB"/>
    <w:rsid w:val="00705393"/>
    <w:pPr>
      <w:spacing w:after="160" w:line="259" w:lineRule="auto"/>
    </w:pPr>
  </w:style>
  <w:style w:type="paragraph" w:customStyle="1" w:styleId="B17D317FD5F448B6A04D2C01F4FAC400">
    <w:name w:val="B17D317FD5F448B6A04D2C01F4FAC400"/>
    <w:rsid w:val="00705393"/>
    <w:pPr>
      <w:spacing w:after="160" w:line="259" w:lineRule="auto"/>
    </w:pPr>
  </w:style>
  <w:style w:type="paragraph" w:customStyle="1" w:styleId="9091FAB216544D1E930DAA47EFA265D0">
    <w:name w:val="9091FAB216544D1E930DAA47EFA265D0"/>
    <w:rsid w:val="00705393"/>
    <w:pPr>
      <w:spacing w:after="160" w:line="259" w:lineRule="auto"/>
    </w:pPr>
  </w:style>
  <w:style w:type="paragraph" w:customStyle="1" w:styleId="1DB553F77A0047C18A9A63F29F155AD6">
    <w:name w:val="1DB553F77A0047C18A9A63F29F155AD6"/>
    <w:rsid w:val="00705393"/>
    <w:pPr>
      <w:spacing w:after="160" w:line="259" w:lineRule="auto"/>
    </w:pPr>
  </w:style>
  <w:style w:type="paragraph" w:customStyle="1" w:styleId="2EA51B22901645A291CD7E83D4EA12F3">
    <w:name w:val="2EA51B22901645A291CD7E83D4EA12F3"/>
    <w:rsid w:val="00705393"/>
    <w:pPr>
      <w:spacing w:after="160" w:line="259" w:lineRule="auto"/>
    </w:pPr>
  </w:style>
  <w:style w:type="paragraph" w:customStyle="1" w:styleId="A8E78621C7384E2194F7A9BBD55EA658">
    <w:name w:val="A8E78621C7384E2194F7A9BBD55EA658"/>
    <w:rsid w:val="00705393"/>
    <w:pPr>
      <w:spacing w:after="160" w:line="259" w:lineRule="auto"/>
    </w:pPr>
  </w:style>
  <w:style w:type="paragraph" w:customStyle="1" w:styleId="2BA6189B8B794ECA8A56F04E5AE606A8">
    <w:name w:val="2BA6189B8B794ECA8A56F04E5AE606A8"/>
    <w:rsid w:val="00705393"/>
    <w:pPr>
      <w:spacing w:after="160" w:line="259" w:lineRule="auto"/>
    </w:pPr>
  </w:style>
  <w:style w:type="paragraph" w:customStyle="1" w:styleId="9B5CE58B8CE24CF6A1193538474B6C72">
    <w:name w:val="9B5CE58B8CE24CF6A1193538474B6C72"/>
    <w:rsid w:val="00705393"/>
    <w:pPr>
      <w:spacing w:after="160" w:line="259" w:lineRule="auto"/>
    </w:pPr>
  </w:style>
  <w:style w:type="paragraph" w:customStyle="1" w:styleId="995373E6A992448C8110832B55392404">
    <w:name w:val="995373E6A992448C8110832B55392404"/>
    <w:rsid w:val="00705393"/>
    <w:pPr>
      <w:spacing w:after="160" w:line="259" w:lineRule="auto"/>
    </w:pPr>
  </w:style>
  <w:style w:type="paragraph" w:customStyle="1" w:styleId="9AA6F00AD24F4C139423FA336D996E36">
    <w:name w:val="9AA6F00AD24F4C139423FA336D996E36"/>
    <w:rsid w:val="00705393"/>
    <w:pPr>
      <w:spacing w:after="160" w:line="259" w:lineRule="auto"/>
    </w:pPr>
  </w:style>
  <w:style w:type="paragraph" w:customStyle="1" w:styleId="C7059104949844C1BA87D79BC9DC33CB">
    <w:name w:val="C7059104949844C1BA87D79BC9DC33CB"/>
    <w:rsid w:val="00705393"/>
    <w:pPr>
      <w:spacing w:after="160" w:line="259" w:lineRule="auto"/>
    </w:pPr>
  </w:style>
  <w:style w:type="paragraph" w:customStyle="1" w:styleId="0FD44496B74F4A05850F096B000B062D">
    <w:name w:val="0FD44496B74F4A05850F096B000B062D"/>
    <w:rsid w:val="00705393"/>
    <w:pPr>
      <w:spacing w:after="160" w:line="259" w:lineRule="auto"/>
    </w:pPr>
  </w:style>
  <w:style w:type="paragraph" w:customStyle="1" w:styleId="1E5153974B284E319DFB9EE281A31E4F">
    <w:name w:val="1E5153974B284E319DFB9EE281A31E4F"/>
    <w:rsid w:val="00705393"/>
    <w:pPr>
      <w:spacing w:after="160" w:line="259" w:lineRule="auto"/>
    </w:pPr>
  </w:style>
  <w:style w:type="paragraph" w:customStyle="1" w:styleId="0AC819A83C7D420DA4625494EA50A3D1">
    <w:name w:val="0AC819A83C7D420DA4625494EA50A3D1"/>
    <w:rsid w:val="00705393"/>
    <w:pPr>
      <w:spacing w:after="160" w:line="259" w:lineRule="auto"/>
    </w:pPr>
  </w:style>
  <w:style w:type="paragraph" w:customStyle="1" w:styleId="5E642006365040F78A0ECF5EFE231608">
    <w:name w:val="5E642006365040F78A0ECF5EFE231608"/>
    <w:rsid w:val="00705393"/>
    <w:pPr>
      <w:spacing w:after="160" w:line="259" w:lineRule="auto"/>
    </w:pPr>
  </w:style>
  <w:style w:type="paragraph" w:customStyle="1" w:styleId="394C89737DF7473780D6F79D734A807A">
    <w:name w:val="394C89737DF7473780D6F79D734A807A"/>
    <w:rsid w:val="00705393"/>
    <w:pPr>
      <w:spacing w:after="160" w:line="259" w:lineRule="auto"/>
    </w:pPr>
  </w:style>
  <w:style w:type="paragraph" w:customStyle="1" w:styleId="318D833D4C0C4089868DD20402F1C74C">
    <w:name w:val="318D833D4C0C4089868DD20402F1C74C"/>
    <w:rsid w:val="00705393"/>
    <w:pPr>
      <w:spacing w:after="160" w:line="259" w:lineRule="auto"/>
    </w:pPr>
  </w:style>
  <w:style w:type="paragraph" w:customStyle="1" w:styleId="595641D342F14ABFA943C0DCEDD66A7D">
    <w:name w:val="595641D342F14ABFA943C0DCEDD66A7D"/>
    <w:rsid w:val="00705393"/>
    <w:pPr>
      <w:spacing w:after="160" w:line="259" w:lineRule="auto"/>
    </w:pPr>
  </w:style>
  <w:style w:type="paragraph" w:customStyle="1" w:styleId="51D43E0D65974734A093B232C8728481">
    <w:name w:val="51D43E0D65974734A093B232C8728481"/>
    <w:rsid w:val="00705393"/>
    <w:pPr>
      <w:spacing w:after="160" w:line="259" w:lineRule="auto"/>
    </w:pPr>
  </w:style>
  <w:style w:type="paragraph" w:customStyle="1" w:styleId="52F93222928544AABEB80EBC8513F6D0">
    <w:name w:val="52F93222928544AABEB80EBC8513F6D0"/>
    <w:rsid w:val="00705393"/>
    <w:pPr>
      <w:spacing w:after="160" w:line="259" w:lineRule="auto"/>
    </w:pPr>
  </w:style>
  <w:style w:type="paragraph" w:customStyle="1" w:styleId="37E0DFB965FB48DFAC4B68A46B00A8BC">
    <w:name w:val="37E0DFB965FB48DFAC4B68A46B00A8BC"/>
    <w:rsid w:val="0072654B"/>
    <w:pPr>
      <w:spacing w:after="160" w:line="259" w:lineRule="auto"/>
    </w:pPr>
  </w:style>
  <w:style w:type="paragraph" w:customStyle="1" w:styleId="66B554AACE5A432E9386A84ABF51F22F">
    <w:name w:val="66B554AACE5A432E9386A84ABF51F22F"/>
    <w:rsid w:val="0072654B"/>
    <w:pPr>
      <w:spacing w:after="160" w:line="259" w:lineRule="auto"/>
    </w:pPr>
  </w:style>
  <w:style w:type="paragraph" w:customStyle="1" w:styleId="E1165DABE94D4177856621045FCE2697">
    <w:name w:val="E1165DABE94D4177856621045FCE2697"/>
    <w:rsid w:val="0072654B"/>
    <w:pPr>
      <w:spacing w:after="160" w:line="259" w:lineRule="auto"/>
    </w:pPr>
  </w:style>
  <w:style w:type="paragraph" w:customStyle="1" w:styleId="74FE7AC9EA334473997AF6BDA99B0CF3">
    <w:name w:val="74FE7AC9EA334473997AF6BDA99B0CF3"/>
    <w:rsid w:val="0072654B"/>
    <w:pPr>
      <w:spacing w:after="160" w:line="259" w:lineRule="auto"/>
    </w:pPr>
  </w:style>
  <w:style w:type="paragraph" w:customStyle="1" w:styleId="E0640780F17C4A96A0CA249C3250C780">
    <w:name w:val="E0640780F17C4A96A0CA249C3250C780"/>
    <w:rsid w:val="0072654B"/>
    <w:pPr>
      <w:spacing w:after="160" w:line="259" w:lineRule="auto"/>
    </w:pPr>
  </w:style>
  <w:style w:type="paragraph" w:customStyle="1" w:styleId="15C84B331A3F4A5B86F5D0DCE087ED07">
    <w:name w:val="15C84B331A3F4A5B86F5D0DCE087ED07"/>
    <w:rsid w:val="0072654B"/>
    <w:pPr>
      <w:spacing w:after="160" w:line="259" w:lineRule="auto"/>
    </w:pPr>
  </w:style>
  <w:style w:type="paragraph" w:customStyle="1" w:styleId="356BA615EA20412AA74CE102712DAFA0">
    <w:name w:val="356BA615EA20412AA74CE102712DAFA0"/>
    <w:rsid w:val="0072654B"/>
    <w:pPr>
      <w:spacing w:after="160" w:line="259" w:lineRule="auto"/>
    </w:pPr>
  </w:style>
  <w:style w:type="paragraph" w:customStyle="1" w:styleId="C85E329B5E08461CB967CE0BE4DCEA12">
    <w:name w:val="C85E329B5E08461CB967CE0BE4DCEA12"/>
    <w:rsid w:val="00D94DFF"/>
    <w:pPr>
      <w:spacing w:after="160" w:line="259" w:lineRule="auto"/>
    </w:pPr>
  </w:style>
  <w:style w:type="paragraph" w:customStyle="1" w:styleId="446B8D60C14D4365ABD09CB6F26B3DE7">
    <w:name w:val="446B8D60C14D4365ABD09CB6F26B3DE7"/>
    <w:rsid w:val="00D94DFF"/>
    <w:pPr>
      <w:spacing w:after="160" w:line="259" w:lineRule="auto"/>
    </w:pPr>
  </w:style>
  <w:style w:type="paragraph" w:customStyle="1" w:styleId="84DFCD20F0BF4474B16FD47E330E8B36">
    <w:name w:val="84DFCD20F0BF4474B16FD47E330E8B36"/>
    <w:rsid w:val="00D94DFF"/>
    <w:pPr>
      <w:spacing w:after="160" w:line="259" w:lineRule="auto"/>
    </w:pPr>
  </w:style>
  <w:style w:type="paragraph" w:customStyle="1" w:styleId="D3087D49E1B04EBDBD6FE00FB5524404">
    <w:name w:val="D3087D49E1B04EBDBD6FE00FB5524404"/>
    <w:rsid w:val="00D94DFF"/>
    <w:pPr>
      <w:spacing w:after="160" w:line="259" w:lineRule="auto"/>
    </w:pPr>
  </w:style>
  <w:style w:type="paragraph" w:customStyle="1" w:styleId="2C71ABBAF997433193E1A73A3CC41E9C">
    <w:name w:val="2C71ABBAF997433193E1A73A3CC41E9C"/>
    <w:rsid w:val="00D94DFF"/>
    <w:pPr>
      <w:spacing w:after="160" w:line="259" w:lineRule="auto"/>
    </w:pPr>
  </w:style>
  <w:style w:type="paragraph" w:customStyle="1" w:styleId="874691E00812444681D8BA1450201CCF">
    <w:name w:val="874691E00812444681D8BA1450201CCF"/>
    <w:rsid w:val="00D94DFF"/>
    <w:pPr>
      <w:spacing w:after="160" w:line="259" w:lineRule="auto"/>
    </w:pPr>
  </w:style>
  <w:style w:type="paragraph" w:customStyle="1" w:styleId="88516E0EA4D74886977FFC6AB3CD91EB">
    <w:name w:val="88516E0EA4D74886977FFC6AB3CD91EB"/>
    <w:rsid w:val="00D94DFF"/>
    <w:pPr>
      <w:spacing w:after="160" w:line="259" w:lineRule="auto"/>
    </w:pPr>
  </w:style>
  <w:style w:type="paragraph" w:customStyle="1" w:styleId="B56060FF42C74788810181CC97D95EAC">
    <w:name w:val="B56060FF42C74788810181CC97D95EAC"/>
    <w:rsid w:val="00D94DFF"/>
    <w:pPr>
      <w:spacing w:after="160" w:line="259" w:lineRule="auto"/>
    </w:pPr>
  </w:style>
  <w:style w:type="paragraph" w:customStyle="1" w:styleId="16979AE2C87C4DCD8C3204A3E0DA06B0">
    <w:name w:val="16979AE2C87C4DCD8C3204A3E0DA06B0"/>
    <w:rsid w:val="00D94DFF"/>
    <w:pPr>
      <w:spacing w:after="160" w:line="259" w:lineRule="auto"/>
    </w:pPr>
  </w:style>
  <w:style w:type="paragraph" w:customStyle="1" w:styleId="AC0B8279E69A4ED2AE893D3F3C9F7561">
    <w:name w:val="AC0B8279E69A4ED2AE893D3F3C9F7561"/>
    <w:rsid w:val="00D94DFF"/>
    <w:pPr>
      <w:spacing w:after="160" w:line="259" w:lineRule="auto"/>
    </w:pPr>
  </w:style>
  <w:style w:type="paragraph" w:customStyle="1" w:styleId="435B2F6C9D5047848FE65773CD6076E2">
    <w:name w:val="435B2F6C9D5047848FE65773CD6076E2"/>
    <w:rsid w:val="00D94DFF"/>
    <w:pPr>
      <w:spacing w:after="160" w:line="259" w:lineRule="auto"/>
    </w:pPr>
  </w:style>
  <w:style w:type="paragraph" w:customStyle="1" w:styleId="7B8B1436CD774AEB94960C05EE6836D9">
    <w:name w:val="7B8B1436CD774AEB94960C05EE6836D9"/>
    <w:rsid w:val="00D94DFF"/>
    <w:pPr>
      <w:spacing w:after="160" w:line="259" w:lineRule="auto"/>
    </w:pPr>
  </w:style>
  <w:style w:type="paragraph" w:customStyle="1" w:styleId="D147E67A7C8D4A758B682FCBDED58658">
    <w:name w:val="D147E67A7C8D4A758B682FCBDED58658"/>
    <w:rsid w:val="00D94DFF"/>
    <w:pPr>
      <w:spacing w:after="160" w:line="259" w:lineRule="auto"/>
    </w:pPr>
  </w:style>
  <w:style w:type="paragraph" w:customStyle="1" w:styleId="F6919F47A59441E7AA383AC7D5377F44">
    <w:name w:val="F6919F47A59441E7AA383AC7D5377F44"/>
    <w:rsid w:val="00D94DFF"/>
    <w:pPr>
      <w:spacing w:after="160" w:line="259" w:lineRule="auto"/>
    </w:pPr>
  </w:style>
  <w:style w:type="paragraph" w:customStyle="1" w:styleId="6641844B38E04919897FBE18A4FAB635">
    <w:name w:val="6641844B38E04919897FBE18A4FAB635"/>
    <w:rsid w:val="00D94DFF"/>
    <w:pPr>
      <w:spacing w:after="160" w:line="259" w:lineRule="auto"/>
    </w:pPr>
  </w:style>
  <w:style w:type="paragraph" w:customStyle="1" w:styleId="29174413282C444BB16360490909A7CD">
    <w:name w:val="29174413282C444BB16360490909A7CD"/>
    <w:rsid w:val="00D94DFF"/>
    <w:pPr>
      <w:spacing w:after="160" w:line="259" w:lineRule="auto"/>
    </w:pPr>
  </w:style>
  <w:style w:type="paragraph" w:customStyle="1" w:styleId="1B0A7E265580478B953D9B5B71469BBA">
    <w:name w:val="1B0A7E265580478B953D9B5B71469BBA"/>
    <w:rsid w:val="00D94DFF"/>
    <w:pPr>
      <w:spacing w:after="160" w:line="259" w:lineRule="auto"/>
    </w:pPr>
  </w:style>
  <w:style w:type="paragraph" w:customStyle="1" w:styleId="0ED18704048A47B7ACE4B30B261816DE">
    <w:name w:val="0ED18704048A47B7ACE4B30B261816DE"/>
    <w:rsid w:val="00D94DFF"/>
    <w:pPr>
      <w:spacing w:after="160" w:line="259" w:lineRule="auto"/>
    </w:pPr>
  </w:style>
  <w:style w:type="paragraph" w:customStyle="1" w:styleId="477F805E2E9F491A96A8E8DD2CEF3C1B">
    <w:name w:val="477F805E2E9F491A96A8E8DD2CEF3C1B"/>
    <w:rsid w:val="00D94DFF"/>
    <w:pPr>
      <w:spacing w:after="160" w:line="259" w:lineRule="auto"/>
    </w:pPr>
  </w:style>
  <w:style w:type="paragraph" w:customStyle="1" w:styleId="22EFACA9E2C34955BA1E5EE32AA072B0">
    <w:name w:val="22EFACA9E2C34955BA1E5EE32AA072B0"/>
    <w:rsid w:val="00D94DFF"/>
    <w:pPr>
      <w:spacing w:after="160" w:line="259" w:lineRule="auto"/>
    </w:pPr>
  </w:style>
  <w:style w:type="paragraph" w:customStyle="1" w:styleId="5284E704081841ED826047077159977C">
    <w:name w:val="5284E704081841ED826047077159977C"/>
    <w:rsid w:val="00D94DFF"/>
    <w:pPr>
      <w:spacing w:after="160" w:line="259" w:lineRule="auto"/>
    </w:pPr>
  </w:style>
  <w:style w:type="paragraph" w:customStyle="1" w:styleId="2D73D3CD404947B5985B1EACAD90A987">
    <w:name w:val="2D73D3CD404947B5985B1EACAD90A987"/>
    <w:rsid w:val="00D94DFF"/>
    <w:pPr>
      <w:spacing w:after="160" w:line="259" w:lineRule="auto"/>
    </w:pPr>
  </w:style>
  <w:style w:type="paragraph" w:customStyle="1" w:styleId="E66FE26CF9754457B672AD8691E30EED">
    <w:name w:val="E66FE26CF9754457B672AD8691E30EED"/>
    <w:rsid w:val="00D94DFF"/>
    <w:pPr>
      <w:spacing w:after="160" w:line="259" w:lineRule="auto"/>
    </w:pPr>
  </w:style>
  <w:style w:type="paragraph" w:customStyle="1" w:styleId="4819CC61C07644B0BDD2765D0AEECE98">
    <w:name w:val="4819CC61C07644B0BDD2765D0AEECE98"/>
    <w:rsid w:val="00D94DFF"/>
    <w:pPr>
      <w:spacing w:after="160" w:line="259" w:lineRule="auto"/>
    </w:pPr>
  </w:style>
  <w:style w:type="paragraph" w:customStyle="1" w:styleId="6E5735C980854EB89D3F36A3FFE4B7CD">
    <w:name w:val="6E5735C980854EB89D3F36A3FFE4B7CD"/>
    <w:rsid w:val="00D94DFF"/>
    <w:pPr>
      <w:spacing w:after="160" w:line="259" w:lineRule="auto"/>
    </w:pPr>
  </w:style>
  <w:style w:type="paragraph" w:customStyle="1" w:styleId="36DF1D3D2A8D4962AF33FF026E31786C">
    <w:name w:val="36DF1D3D2A8D4962AF33FF026E31786C"/>
    <w:rsid w:val="00D94DFF"/>
    <w:pPr>
      <w:spacing w:after="160" w:line="259" w:lineRule="auto"/>
    </w:pPr>
  </w:style>
  <w:style w:type="paragraph" w:customStyle="1" w:styleId="2E310643D148446C95F9DD2AE1C91B83">
    <w:name w:val="2E310643D148446C95F9DD2AE1C91B83"/>
    <w:rsid w:val="00D94DFF"/>
    <w:pPr>
      <w:spacing w:after="160" w:line="259" w:lineRule="auto"/>
    </w:pPr>
  </w:style>
  <w:style w:type="paragraph" w:customStyle="1" w:styleId="54A925CD7B44478F89AE3C9CE986B9C7">
    <w:name w:val="54A925CD7B44478F89AE3C9CE986B9C7"/>
    <w:rsid w:val="00D94DFF"/>
    <w:pPr>
      <w:spacing w:after="160" w:line="259" w:lineRule="auto"/>
    </w:pPr>
  </w:style>
  <w:style w:type="paragraph" w:customStyle="1" w:styleId="FA0926E1C2784BFCA297F349D266FDBC">
    <w:name w:val="FA0926E1C2784BFCA297F349D266FDBC"/>
    <w:rsid w:val="00D94DFF"/>
    <w:pPr>
      <w:spacing w:after="160" w:line="259" w:lineRule="auto"/>
    </w:pPr>
  </w:style>
  <w:style w:type="paragraph" w:customStyle="1" w:styleId="7053B5AEF8444A6794D9106333BDAF1A">
    <w:name w:val="7053B5AEF8444A6794D9106333BDAF1A"/>
    <w:rsid w:val="00D94DFF"/>
    <w:pPr>
      <w:spacing w:after="160" w:line="259" w:lineRule="auto"/>
    </w:pPr>
  </w:style>
  <w:style w:type="paragraph" w:customStyle="1" w:styleId="CD0E1ED7DD13417DBC65CDF19382D174">
    <w:name w:val="CD0E1ED7DD13417DBC65CDF19382D174"/>
    <w:rsid w:val="00D94DFF"/>
    <w:pPr>
      <w:spacing w:after="160" w:line="259" w:lineRule="auto"/>
    </w:pPr>
  </w:style>
  <w:style w:type="paragraph" w:customStyle="1" w:styleId="D53B625B963143C2AF42A56AF7559CE5">
    <w:name w:val="D53B625B963143C2AF42A56AF7559CE5"/>
    <w:rsid w:val="00D94DFF"/>
    <w:pPr>
      <w:spacing w:after="160" w:line="259" w:lineRule="auto"/>
    </w:pPr>
  </w:style>
  <w:style w:type="paragraph" w:customStyle="1" w:styleId="364048DE5271447E89270761F49F841C">
    <w:name w:val="364048DE5271447E89270761F49F841C"/>
    <w:rsid w:val="00D94DFF"/>
    <w:pPr>
      <w:spacing w:after="160" w:line="259" w:lineRule="auto"/>
    </w:pPr>
  </w:style>
  <w:style w:type="paragraph" w:customStyle="1" w:styleId="04F325EFEE75486BB24D344344C33E13">
    <w:name w:val="04F325EFEE75486BB24D344344C33E13"/>
    <w:rsid w:val="00D94DFF"/>
    <w:pPr>
      <w:spacing w:after="160" w:line="259" w:lineRule="auto"/>
    </w:pPr>
  </w:style>
  <w:style w:type="paragraph" w:customStyle="1" w:styleId="29D1B57CA61E479D9BADD62E7A9BD028">
    <w:name w:val="29D1B57CA61E479D9BADD62E7A9BD028"/>
    <w:rsid w:val="00D94DFF"/>
    <w:pPr>
      <w:spacing w:after="160" w:line="259" w:lineRule="auto"/>
    </w:pPr>
  </w:style>
  <w:style w:type="paragraph" w:customStyle="1" w:styleId="9729724547024487B2697A80970B2FBD">
    <w:name w:val="9729724547024487B2697A80970B2FBD"/>
    <w:rsid w:val="00D94DFF"/>
    <w:pPr>
      <w:spacing w:after="160" w:line="259" w:lineRule="auto"/>
    </w:pPr>
  </w:style>
  <w:style w:type="paragraph" w:customStyle="1" w:styleId="53F7CC7DE7484259A97DCF1ACE3C3BCA">
    <w:name w:val="53F7CC7DE7484259A97DCF1ACE3C3BCA"/>
    <w:rsid w:val="00D94DFF"/>
    <w:pPr>
      <w:spacing w:after="160" w:line="259" w:lineRule="auto"/>
    </w:pPr>
  </w:style>
  <w:style w:type="paragraph" w:customStyle="1" w:styleId="A24DB958C5D642CE8D7D0E5EC13C1E07">
    <w:name w:val="A24DB958C5D642CE8D7D0E5EC13C1E07"/>
    <w:rsid w:val="00D94DFF"/>
    <w:pPr>
      <w:spacing w:after="160" w:line="259" w:lineRule="auto"/>
    </w:pPr>
  </w:style>
  <w:style w:type="paragraph" w:customStyle="1" w:styleId="18BDF7AB27B9412B899C81104EF7BA3E">
    <w:name w:val="18BDF7AB27B9412B899C81104EF7BA3E"/>
    <w:rsid w:val="00D94DFF"/>
    <w:pPr>
      <w:spacing w:after="160" w:line="259" w:lineRule="auto"/>
    </w:pPr>
  </w:style>
  <w:style w:type="paragraph" w:customStyle="1" w:styleId="446F890BDF264DCABACD5E070431ACE1">
    <w:name w:val="446F890BDF264DCABACD5E070431ACE1"/>
    <w:rsid w:val="00D94DFF"/>
    <w:pPr>
      <w:spacing w:after="160" w:line="259" w:lineRule="auto"/>
    </w:pPr>
  </w:style>
  <w:style w:type="paragraph" w:customStyle="1" w:styleId="C88DECEA7B244066A22595580B650485">
    <w:name w:val="C88DECEA7B244066A22595580B650485"/>
    <w:rsid w:val="00D94DFF"/>
    <w:pPr>
      <w:spacing w:after="160" w:line="259" w:lineRule="auto"/>
    </w:pPr>
  </w:style>
  <w:style w:type="paragraph" w:customStyle="1" w:styleId="8184C66BD158419C894995B8EA047B39">
    <w:name w:val="8184C66BD158419C894995B8EA047B39"/>
    <w:rsid w:val="00D94DFF"/>
    <w:pPr>
      <w:spacing w:after="160" w:line="259" w:lineRule="auto"/>
    </w:pPr>
  </w:style>
  <w:style w:type="paragraph" w:customStyle="1" w:styleId="F83B85CD183A49F1A6952F4E4E950B31">
    <w:name w:val="F83B85CD183A49F1A6952F4E4E950B31"/>
    <w:rsid w:val="00D94DFF"/>
    <w:pPr>
      <w:spacing w:after="160" w:line="259" w:lineRule="auto"/>
    </w:pPr>
  </w:style>
  <w:style w:type="paragraph" w:customStyle="1" w:styleId="85EE15420BDD482093CCDCA990AC2DCA">
    <w:name w:val="85EE15420BDD482093CCDCA990AC2DCA"/>
    <w:rsid w:val="00D94DFF"/>
    <w:pPr>
      <w:spacing w:after="160" w:line="259" w:lineRule="auto"/>
    </w:pPr>
  </w:style>
  <w:style w:type="paragraph" w:customStyle="1" w:styleId="446F890BDF264DCABACD5E070431ACE11">
    <w:name w:val="446F890BDF264DCABACD5E070431ACE11"/>
    <w:rsid w:val="00D94DFF"/>
    <w:pPr>
      <w:spacing w:before="200" w:after="80" w:line="240" w:lineRule="auto"/>
      <w:contextualSpacing/>
    </w:pPr>
    <w:rPr>
      <w:rFonts w:asciiTheme="majorHAnsi" w:eastAsiaTheme="majorEastAsia" w:hAnsiTheme="majorHAnsi" w:cstheme="majorBidi"/>
      <w:bCs/>
      <w:kern w:val="28"/>
      <w:sz w:val="44"/>
      <w:szCs w:val="44"/>
      <w:lang w:eastAsia="en-US"/>
    </w:rPr>
  </w:style>
  <w:style w:type="paragraph" w:customStyle="1" w:styleId="B036D530A0024EF69FC893BC0739955A">
    <w:name w:val="B036D530A0024EF69FC893BC0739955A"/>
    <w:rsid w:val="00D94DFF"/>
    <w:pPr>
      <w:spacing w:after="160" w:line="259" w:lineRule="auto"/>
    </w:pPr>
  </w:style>
  <w:style w:type="paragraph" w:customStyle="1" w:styleId="17628098524047C38D8FF8AD21D875D2">
    <w:name w:val="17628098524047C38D8FF8AD21D875D2"/>
    <w:rsid w:val="00D94DFF"/>
    <w:pPr>
      <w:spacing w:after="160" w:line="259" w:lineRule="auto"/>
    </w:pPr>
  </w:style>
  <w:style w:type="paragraph" w:customStyle="1" w:styleId="C75004849C154E38861362D523676EB6">
    <w:name w:val="C75004849C154E38861362D523676EB6"/>
    <w:rsid w:val="00D94DFF"/>
    <w:pPr>
      <w:spacing w:after="160" w:line="259" w:lineRule="auto"/>
    </w:pPr>
  </w:style>
  <w:style w:type="paragraph" w:customStyle="1" w:styleId="7A179CE3392E441FAE448733C08A1FB5">
    <w:name w:val="7A179CE3392E441FAE448733C08A1FB5"/>
    <w:rsid w:val="00D94DFF"/>
    <w:pPr>
      <w:spacing w:after="160" w:line="259" w:lineRule="auto"/>
    </w:pPr>
  </w:style>
  <w:style w:type="paragraph" w:customStyle="1" w:styleId="674AE3D281CA421AA7C92E68E7949A3A">
    <w:name w:val="674AE3D281CA421AA7C92E68E7949A3A"/>
    <w:rsid w:val="00D94DFF"/>
    <w:pPr>
      <w:spacing w:after="160" w:line="259" w:lineRule="auto"/>
    </w:pPr>
  </w:style>
  <w:style w:type="paragraph" w:customStyle="1" w:styleId="850BDCAB0CC34BDFA695146CEA9BB0FC">
    <w:name w:val="850BDCAB0CC34BDFA695146CEA9BB0FC"/>
    <w:rsid w:val="00D94DFF"/>
    <w:pPr>
      <w:spacing w:after="160" w:line="259" w:lineRule="auto"/>
    </w:pPr>
  </w:style>
  <w:style w:type="paragraph" w:customStyle="1" w:styleId="30C16CCE2B2444E89C0785A768699BF0">
    <w:name w:val="30C16CCE2B2444E89C0785A768699BF0"/>
    <w:rsid w:val="00D94DFF"/>
    <w:pPr>
      <w:spacing w:after="160" w:line="259" w:lineRule="auto"/>
    </w:pPr>
  </w:style>
  <w:style w:type="paragraph" w:customStyle="1" w:styleId="3DCAD97714944AE4912A0130D4AF0D1D">
    <w:name w:val="3DCAD97714944AE4912A0130D4AF0D1D"/>
    <w:rsid w:val="00D94DFF"/>
    <w:pPr>
      <w:spacing w:after="160" w:line="259" w:lineRule="auto"/>
    </w:pPr>
  </w:style>
  <w:style w:type="paragraph" w:customStyle="1" w:styleId="69284ABD1C8544DA96EF65378C202EBF">
    <w:name w:val="69284ABD1C8544DA96EF65378C202EBF"/>
    <w:rsid w:val="00D94DFF"/>
    <w:pPr>
      <w:spacing w:after="160" w:line="259" w:lineRule="auto"/>
    </w:pPr>
  </w:style>
  <w:style w:type="paragraph" w:customStyle="1" w:styleId="E13741FAA1AD4167961904796DC92305">
    <w:name w:val="E13741FAA1AD4167961904796DC92305"/>
    <w:rsid w:val="00D94DFF"/>
    <w:pPr>
      <w:spacing w:after="160" w:line="259" w:lineRule="auto"/>
    </w:pPr>
  </w:style>
  <w:style w:type="paragraph" w:customStyle="1" w:styleId="4F0305EC68A74145A9853D40E8EAA3B9">
    <w:name w:val="4F0305EC68A74145A9853D40E8EAA3B9"/>
    <w:rsid w:val="00D94DFF"/>
    <w:pPr>
      <w:spacing w:after="160" w:line="259" w:lineRule="auto"/>
    </w:pPr>
  </w:style>
  <w:style w:type="paragraph" w:customStyle="1" w:styleId="2AD0DD876F0841918D7112C52572EB50">
    <w:name w:val="2AD0DD876F0841918D7112C52572EB50"/>
    <w:rsid w:val="00D94DFF"/>
    <w:pPr>
      <w:spacing w:after="160" w:line="259" w:lineRule="auto"/>
    </w:pPr>
  </w:style>
  <w:style w:type="paragraph" w:customStyle="1" w:styleId="AF1CFA1594104879AC00110E58D5A093">
    <w:name w:val="AF1CFA1594104879AC00110E58D5A093"/>
    <w:rsid w:val="00D94DFF"/>
    <w:pPr>
      <w:spacing w:after="160" w:line="259" w:lineRule="auto"/>
    </w:pPr>
  </w:style>
  <w:style w:type="paragraph" w:customStyle="1" w:styleId="B140D78F885242C59089C144A274AD99">
    <w:name w:val="B140D78F885242C59089C144A274AD99"/>
    <w:rsid w:val="00D94DFF"/>
    <w:pPr>
      <w:spacing w:after="160" w:line="259" w:lineRule="auto"/>
    </w:pPr>
  </w:style>
  <w:style w:type="paragraph" w:customStyle="1" w:styleId="C4A7354E80F54CF9B694F27AC8562DCB">
    <w:name w:val="C4A7354E80F54CF9B694F27AC8562DCB"/>
    <w:rsid w:val="00D94DFF"/>
    <w:pPr>
      <w:spacing w:after="160" w:line="259" w:lineRule="auto"/>
    </w:pPr>
  </w:style>
  <w:style w:type="paragraph" w:customStyle="1" w:styleId="8A38F03A33D44CED88535D5C60B890CF">
    <w:name w:val="8A38F03A33D44CED88535D5C60B890CF"/>
    <w:rsid w:val="00D94DFF"/>
    <w:pPr>
      <w:spacing w:after="160" w:line="259" w:lineRule="auto"/>
    </w:pPr>
  </w:style>
  <w:style w:type="paragraph" w:customStyle="1" w:styleId="85CB71764E2B48E4A2E4D21BBA9AF875">
    <w:name w:val="85CB71764E2B48E4A2E4D21BBA9AF875"/>
    <w:rsid w:val="00D94DFF"/>
    <w:pPr>
      <w:spacing w:after="160" w:line="259" w:lineRule="auto"/>
    </w:pPr>
  </w:style>
  <w:style w:type="paragraph" w:customStyle="1" w:styleId="5EF51B88BBEE4EC1B7F55DB62096F54F">
    <w:name w:val="5EF51B88BBEE4EC1B7F55DB62096F54F"/>
    <w:rsid w:val="00D94DFF"/>
    <w:pPr>
      <w:spacing w:after="160" w:line="259" w:lineRule="auto"/>
    </w:pPr>
  </w:style>
  <w:style w:type="paragraph" w:customStyle="1" w:styleId="1D3846691D414057A381FB3FD09DE757">
    <w:name w:val="1D3846691D414057A381FB3FD09DE757"/>
    <w:rsid w:val="00D94DFF"/>
    <w:pPr>
      <w:spacing w:after="160" w:line="259" w:lineRule="auto"/>
    </w:pPr>
  </w:style>
  <w:style w:type="paragraph" w:customStyle="1" w:styleId="C3BE917216864602815C87B99225A1C6">
    <w:name w:val="C3BE917216864602815C87B99225A1C6"/>
    <w:rsid w:val="00D94DFF"/>
    <w:pPr>
      <w:spacing w:after="160" w:line="259" w:lineRule="auto"/>
    </w:pPr>
  </w:style>
  <w:style w:type="paragraph" w:customStyle="1" w:styleId="759F779D95364A41927BC0C1A2B0EC0C">
    <w:name w:val="759F779D95364A41927BC0C1A2B0EC0C"/>
    <w:rsid w:val="00D94DFF"/>
    <w:pPr>
      <w:spacing w:after="160" w:line="259" w:lineRule="auto"/>
    </w:pPr>
  </w:style>
  <w:style w:type="paragraph" w:customStyle="1" w:styleId="38F4B4C7ABD144A7B84B03FF76AC9F76">
    <w:name w:val="38F4B4C7ABD144A7B84B03FF76AC9F76"/>
    <w:rsid w:val="00D94DFF"/>
    <w:pPr>
      <w:spacing w:after="160" w:line="259" w:lineRule="auto"/>
    </w:pPr>
  </w:style>
  <w:style w:type="paragraph" w:customStyle="1" w:styleId="98616780AFB543E2A9520F21650DDE60">
    <w:name w:val="98616780AFB543E2A9520F21650DDE60"/>
    <w:rsid w:val="00D94DFF"/>
    <w:pPr>
      <w:spacing w:after="160" w:line="259" w:lineRule="auto"/>
    </w:pPr>
  </w:style>
  <w:style w:type="paragraph" w:customStyle="1" w:styleId="7CE253254C2D4DFBB20FF114AF640D0E">
    <w:name w:val="7CE253254C2D4DFBB20FF114AF640D0E"/>
    <w:rsid w:val="00D94DFF"/>
    <w:pPr>
      <w:spacing w:after="160" w:line="259" w:lineRule="auto"/>
    </w:pPr>
  </w:style>
  <w:style w:type="paragraph" w:customStyle="1" w:styleId="3D5A945731054039824A8AD97212471A">
    <w:name w:val="3D5A945731054039824A8AD97212471A"/>
    <w:rsid w:val="00D94DFF"/>
    <w:pPr>
      <w:spacing w:after="160" w:line="259" w:lineRule="auto"/>
    </w:pPr>
  </w:style>
  <w:style w:type="paragraph" w:customStyle="1" w:styleId="F6F4993C595B4E8AB412BCDF03AEE988">
    <w:name w:val="F6F4993C595B4E8AB412BCDF03AEE988"/>
    <w:rsid w:val="00D94DFF"/>
    <w:pPr>
      <w:spacing w:after="160" w:line="259" w:lineRule="auto"/>
    </w:pPr>
  </w:style>
  <w:style w:type="paragraph" w:customStyle="1" w:styleId="A51B1FA01D8A438D9673E4C63E8C566C">
    <w:name w:val="A51B1FA01D8A438D9673E4C63E8C566C"/>
    <w:rsid w:val="00D94DFF"/>
    <w:pPr>
      <w:spacing w:after="160" w:line="259" w:lineRule="auto"/>
    </w:pPr>
  </w:style>
  <w:style w:type="paragraph" w:customStyle="1" w:styleId="4EC42D8963894D23B4EB0A84B6927106">
    <w:name w:val="4EC42D8963894D23B4EB0A84B6927106"/>
    <w:rsid w:val="00D94DFF"/>
    <w:pPr>
      <w:spacing w:after="160" w:line="259" w:lineRule="auto"/>
    </w:pPr>
  </w:style>
  <w:style w:type="paragraph" w:customStyle="1" w:styleId="96E048CF1E93487EB3ACB8F860EAAC87">
    <w:name w:val="96E048CF1E93487EB3ACB8F860EAAC87"/>
    <w:rsid w:val="00D94DFF"/>
    <w:pPr>
      <w:spacing w:after="160" w:line="259" w:lineRule="auto"/>
    </w:pPr>
  </w:style>
  <w:style w:type="paragraph" w:customStyle="1" w:styleId="AAB091BC605D49A8B6DD30B973D11B8C">
    <w:name w:val="AAB091BC605D49A8B6DD30B973D11B8C"/>
    <w:rsid w:val="00D94DFF"/>
    <w:pPr>
      <w:spacing w:after="160" w:line="259" w:lineRule="auto"/>
    </w:pPr>
  </w:style>
  <w:style w:type="paragraph" w:customStyle="1" w:styleId="D54D17F338BF452EB90181A1D613F4C8">
    <w:name w:val="D54D17F338BF452EB90181A1D613F4C8"/>
    <w:rsid w:val="00D94DFF"/>
    <w:pPr>
      <w:spacing w:after="160" w:line="259" w:lineRule="auto"/>
    </w:pPr>
  </w:style>
  <w:style w:type="paragraph" w:customStyle="1" w:styleId="C3E8B4D188904B1F99B3E3ABDA5E9CF5">
    <w:name w:val="C3E8B4D188904B1F99B3E3ABDA5E9CF5"/>
    <w:rsid w:val="00D94DFF"/>
    <w:pPr>
      <w:spacing w:after="160" w:line="259" w:lineRule="auto"/>
    </w:pPr>
  </w:style>
  <w:style w:type="paragraph" w:customStyle="1" w:styleId="BCB244B28E8E4D62BDD52D385EC7CEDF">
    <w:name w:val="BCB244B28E8E4D62BDD52D385EC7CEDF"/>
    <w:rsid w:val="00D94DFF"/>
    <w:pPr>
      <w:spacing w:after="160" w:line="259" w:lineRule="auto"/>
    </w:pPr>
  </w:style>
  <w:style w:type="paragraph" w:customStyle="1" w:styleId="5AE18A35FC1242C58D2B74227F917211">
    <w:name w:val="5AE18A35FC1242C58D2B74227F917211"/>
    <w:rsid w:val="00D94DFF"/>
    <w:pPr>
      <w:spacing w:after="160" w:line="259" w:lineRule="auto"/>
    </w:pPr>
  </w:style>
  <w:style w:type="paragraph" w:customStyle="1" w:styleId="A16C637E88BB4E21A49A4EBDEDCE72BF">
    <w:name w:val="A16C637E88BB4E21A49A4EBDEDCE72BF"/>
    <w:rsid w:val="00D94DFF"/>
    <w:pPr>
      <w:spacing w:after="160" w:line="259" w:lineRule="auto"/>
    </w:pPr>
  </w:style>
  <w:style w:type="paragraph" w:customStyle="1" w:styleId="A3DC200B683249639825A6074C956F2D">
    <w:name w:val="A3DC200B683249639825A6074C956F2D"/>
    <w:rsid w:val="00D94DFF"/>
    <w:pPr>
      <w:spacing w:after="160" w:line="259" w:lineRule="auto"/>
    </w:pPr>
  </w:style>
  <w:style w:type="paragraph" w:customStyle="1" w:styleId="3922131D207340F8A7437DEEE8421891">
    <w:name w:val="3922131D207340F8A7437DEEE8421891"/>
    <w:rsid w:val="00D94DFF"/>
    <w:pPr>
      <w:spacing w:after="160" w:line="259" w:lineRule="auto"/>
    </w:pPr>
  </w:style>
  <w:style w:type="paragraph" w:customStyle="1" w:styleId="54A5440E0CA343DBA2C193D14068FCA8">
    <w:name w:val="54A5440E0CA343DBA2C193D14068FCA8"/>
    <w:rsid w:val="00D94DFF"/>
    <w:pPr>
      <w:spacing w:after="160" w:line="259" w:lineRule="auto"/>
    </w:pPr>
  </w:style>
  <w:style w:type="paragraph" w:customStyle="1" w:styleId="BA21F7B5F81B4C82B2D80F49394CEEFD">
    <w:name w:val="BA21F7B5F81B4C82B2D80F49394CEEFD"/>
    <w:rsid w:val="00D94DFF"/>
    <w:pPr>
      <w:spacing w:after="160" w:line="259" w:lineRule="auto"/>
    </w:pPr>
  </w:style>
  <w:style w:type="paragraph" w:customStyle="1" w:styleId="C8946C0B338F4315831A302A35A9A906">
    <w:name w:val="C8946C0B338F4315831A302A35A9A906"/>
    <w:rsid w:val="00D94DFF"/>
    <w:pPr>
      <w:spacing w:after="160" w:line="259" w:lineRule="auto"/>
    </w:pPr>
  </w:style>
  <w:style w:type="paragraph" w:customStyle="1" w:styleId="49333DACC7374B7F9676909724F278EE">
    <w:name w:val="49333DACC7374B7F9676909724F278EE"/>
    <w:rsid w:val="00D94DFF"/>
    <w:pPr>
      <w:spacing w:after="160" w:line="259" w:lineRule="auto"/>
    </w:pPr>
  </w:style>
  <w:style w:type="paragraph" w:customStyle="1" w:styleId="F0A1CA83C3A245E4AD790DDF83B150CF">
    <w:name w:val="F0A1CA83C3A245E4AD790DDF83B150CF"/>
    <w:rsid w:val="00D94DFF"/>
    <w:pPr>
      <w:spacing w:after="160" w:line="259" w:lineRule="auto"/>
    </w:pPr>
  </w:style>
  <w:style w:type="paragraph" w:customStyle="1" w:styleId="10448E55895C4FC2BBFDBC455D60BA9F">
    <w:name w:val="10448E55895C4FC2BBFDBC455D60BA9F"/>
    <w:rsid w:val="00D94DFF"/>
    <w:pPr>
      <w:spacing w:after="160" w:line="259" w:lineRule="auto"/>
    </w:pPr>
  </w:style>
  <w:style w:type="paragraph" w:customStyle="1" w:styleId="51B84148246A4A72937C055A8E3C12B5">
    <w:name w:val="51B84148246A4A72937C055A8E3C12B5"/>
    <w:rsid w:val="00D94DFF"/>
    <w:pPr>
      <w:spacing w:after="160" w:line="259" w:lineRule="auto"/>
    </w:pPr>
  </w:style>
  <w:style w:type="paragraph" w:customStyle="1" w:styleId="B049661AE75A497A88F828CA0DE3A0B2">
    <w:name w:val="B049661AE75A497A88F828CA0DE3A0B2"/>
    <w:rsid w:val="00D94DFF"/>
    <w:pPr>
      <w:spacing w:after="160" w:line="259" w:lineRule="auto"/>
    </w:pPr>
  </w:style>
  <w:style w:type="paragraph" w:customStyle="1" w:styleId="F504BCAD26F34B7B9377458B34634BDA">
    <w:name w:val="F504BCAD26F34B7B9377458B34634BDA"/>
    <w:rsid w:val="00D94DFF"/>
    <w:pPr>
      <w:spacing w:after="160" w:line="259" w:lineRule="auto"/>
    </w:pPr>
  </w:style>
  <w:style w:type="paragraph" w:customStyle="1" w:styleId="A6E9701DC5EE465DAE46F567D7CCF631">
    <w:name w:val="A6E9701DC5EE465DAE46F567D7CCF631"/>
    <w:rsid w:val="00D94DFF"/>
    <w:pPr>
      <w:spacing w:after="160" w:line="259" w:lineRule="auto"/>
    </w:pPr>
  </w:style>
  <w:style w:type="paragraph" w:customStyle="1" w:styleId="DBE2F533B2A6410294F79A0F58E7E4B7">
    <w:name w:val="DBE2F533B2A6410294F79A0F58E7E4B7"/>
    <w:rsid w:val="00D94DFF"/>
    <w:pPr>
      <w:spacing w:after="160" w:line="259" w:lineRule="auto"/>
    </w:pPr>
  </w:style>
  <w:style w:type="paragraph" w:customStyle="1" w:styleId="D2DA2ECD145849FEBADC907C584A92CE">
    <w:name w:val="D2DA2ECD145849FEBADC907C584A92CE"/>
    <w:rsid w:val="00D94DFF"/>
    <w:pPr>
      <w:spacing w:after="160" w:line="259" w:lineRule="auto"/>
    </w:pPr>
  </w:style>
  <w:style w:type="paragraph" w:customStyle="1" w:styleId="677C6577F6334163A3D70450EE5E3542">
    <w:name w:val="677C6577F6334163A3D70450EE5E3542"/>
    <w:rsid w:val="00D94DFF"/>
    <w:pPr>
      <w:spacing w:after="160" w:line="259" w:lineRule="auto"/>
    </w:pPr>
  </w:style>
  <w:style w:type="paragraph" w:customStyle="1" w:styleId="1E0D42A7A67748FABB45C0554868E01C">
    <w:name w:val="1E0D42A7A67748FABB45C0554868E01C"/>
    <w:rsid w:val="00D94DFF"/>
    <w:pPr>
      <w:spacing w:after="160" w:line="259" w:lineRule="auto"/>
    </w:pPr>
  </w:style>
  <w:style w:type="paragraph" w:customStyle="1" w:styleId="4BBD19DD39344ADD8E1D92505A748283">
    <w:name w:val="4BBD19DD39344ADD8E1D92505A748283"/>
    <w:rsid w:val="00D94DFF"/>
    <w:pPr>
      <w:spacing w:after="160" w:line="259" w:lineRule="auto"/>
    </w:pPr>
  </w:style>
  <w:style w:type="paragraph" w:customStyle="1" w:styleId="ACDADA10A7654F67835110D0E05723C4">
    <w:name w:val="ACDADA10A7654F67835110D0E05723C4"/>
    <w:rsid w:val="00D94DFF"/>
    <w:pPr>
      <w:spacing w:after="160" w:line="259" w:lineRule="auto"/>
    </w:pPr>
  </w:style>
  <w:style w:type="paragraph" w:customStyle="1" w:styleId="B3C5BC2CA02D46A985C1D37C2D021AC9">
    <w:name w:val="B3C5BC2CA02D46A985C1D37C2D021AC9"/>
    <w:rsid w:val="00D94DFF"/>
    <w:pPr>
      <w:spacing w:after="160" w:line="259" w:lineRule="auto"/>
    </w:pPr>
  </w:style>
  <w:style w:type="paragraph" w:customStyle="1" w:styleId="7D7E826D82DF48BCB1977E578FEE6243">
    <w:name w:val="7D7E826D82DF48BCB1977E578FEE6243"/>
    <w:rsid w:val="00D94DFF"/>
    <w:pPr>
      <w:spacing w:after="160" w:line="259" w:lineRule="auto"/>
    </w:pPr>
  </w:style>
  <w:style w:type="paragraph" w:customStyle="1" w:styleId="B8B13EF940474FD793465E33ED4679A7">
    <w:name w:val="B8B13EF940474FD793465E33ED4679A7"/>
    <w:rsid w:val="00D94DFF"/>
    <w:pPr>
      <w:spacing w:after="160" w:line="259" w:lineRule="auto"/>
    </w:pPr>
  </w:style>
  <w:style w:type="paragraph" w:customStyle="1" w:styleId="E1ACCBF4436F47E9A106601375FCEE97">
    <w:name w:val="E1ACCBF4436F47E9A106601375FCEE97"/>
    <w:rsid w:val="00D94DFF"/>
    <w:pPr>
      <w:spacing w:after="160" w:line="259" w:lineRule="auto"/>
    </w:pPr>
  </w:style>
  <w:style w:type="paragraph" w:customStyle="1" w:styleId="5F8FA10E9FE1459897367722D67743DC">
    <w:name w:val="5F8FA10E9FE1459897367722D67743DC"/>
    <w:rsid w:val="00D94DFF"/>
    <w:pPr>
      <w:spacing w:after="160" w:line="259" w:lineRule="auto"/>
    </w:pPr>
  </w:style>
  <w:style w:type="paragraph" w:customStyle="1" w:styleId="9BD99FCCF2D54C2A895CD5C0FD33BDBE">
    <w:name w:val="9BD99FCCF2D54C2A895CD5C0FD33BDBE"/>
    <w:rsid w:val="00D94DFF"/>
    <w:pPr>
      <w:spacing w:after="160" w:line="259" w:lineRule="auto"/>
    </w:pPr>
  </w:style>
  <w:style w:type="paragraph" w:customStyle="1" w:styleId="DC2CDB4AA037428A981363B90EF15A2B">
    <w:name w:val="DC2CDB4AA037428A981363B90EF15A2B"/>
    <w:rsid w:val="00D94DFF"/>
    <w:pPr>
      <w:spacing w:after="160" w:line="259" w:lineRule="auto"/>
    </w:pPr>
  </w:style>
  <w:style w:type="paragraph" w:customStyle="1" w:styleId="690E1E68912342AA9B350FBF0C896851">
    <w:name w:val="690E1E68912342AA9B350FBF0C896851"/>
    <w:rsid w:val="00D94DFF"/>
    <w:pPr>
      <w:spacing w:after="160" w:line="259" w:lineRule="auto"/>
    </w:pPr>
  </w:style>
  <w:style w:type="paragraph" w:customStyle="1" w:styleId="70A784AED3C84FD7A12B09B755BC506E">
    <w:name w:val="70A784AED3C84FD7A12B09B755BC506E"/>
    <w:rsid w:val="00D94DFF"/>
    <w:pPr>
      <w:spacing w:after="160" w:line="259" w:lineRule="auto"/>
    </w:pPr>
  </w:style>
  <w:style w:type="paragraph" w:customStyle="1" w:styleId="D7C4BC34A016485D81621D1FF6D6E0B0">
    <w:name w:val="D7C4BC34A016485D81621D1FF6D6E0B0"/>
    <w:rsid w:val="00D94DFF"/>
    <w:pPr>
      <w:spacing w:after="160" w:line="259" w:lineRule="auto"/>
    </w:pPr>
  </w:style>
  <w:style w:type="paragraph" w:customStyle="1" w:styleId="5121EB7B38BA4526ADF4F07A0C8465E0">
    <w:name w:val="5121EB7B38BA4526ADF4F07A0C8465E0"/>
    <w:rsid w:val="00D94DFF"/>
    <w:pPr>
      <w:spacing w:after="160" w:line="259" w:lineRule="auto"/>
    </w:pPr>
  </w:style>
  <w:style w:type="paragraph" w:customStyle="1" w:styleId="9E80BE1CE155443998277B447BE50DBC">
    <w:name w:val="9E80BE1CE155443998277B447BE50DBC"/>
    <w:rsid w:val="00D94DFF"/>
    <w:pPr>
      <w:spacing w:after="160" w:line="259" w:lineRule="auto"/>
    </w:pPr>
  </w:style>
  <w:style w:type="paragraph" w:customStyle="1" w:styleId="34F766BAA2964872845EAF609440E423">
    <w:name w:val="34F766BAA2964872845EAF609440E423"/>
    <w:rsid w:val="00D94DFF"/>
    <w:pPr>
      <w:spacing w:after="160" w:line="259" w:lineRule="auto"/>
    </w:pPr>
  </w:style>
  <w:style w:type="paragraph" w:customStyle="1" w:styleId="067D3FD079864AFB8E8CD16CCFFAE312">
    <w:name w:val="067D3FD079864AFB8E8CD16CCFFAE312"/>
    <w:rsid w:val="00D94DFF"/>
    <w:pPr>
      <w:spacing w:after="160" w:line="259" w:lineRule="auto"/>
    </w:pPr>
  </w:style>
  <w:style w:type="paragraph" w:customStyle="1" w:styleId="A0A2F132947B417199A58062AD58D8C2">
    <w:name w:val="A0A2F132947B417199A58062AD58D8C2"/>
    <w:rsid w:val="00D94DFF"/>
    <w:pPr>
      <w:spacing w:after="160" w:line="259" w:lineRule="auto"/>
    </w:pPr>
  </w:style>
  <w:style w:type="paragraph" w:customStyle="1" w:styleId="BBD751E576C44A748F0DC8574F55F1D9">
    <w:name w:val="BBD751E576C44A748F0DC8574F55F1D9"/>
    <w:rsid w:val="00D94DFF"/>
    <w:pPr>
      <w:spacing w:after="160" w:line="259" w:lineRule="auto"/>
    </w:pPr>
  </w:style>
  <w:style w:type="paragraph" w:customStyle="1" w:styleId="B089ABCA1E304A2F8DACA999BEA2F650">
    <w:name w:val="B089ABCA1E304A2F8DACA999BEA2F650"/>
    <w:rsid w:val="00D94DFF"/>
    <w:pPr>
      <w:spacing w:after="160" w:line="259" w:lineRule="auto"/>
    </w:pPr>
  </w:style>
  <w:style w:type="paragraph" w:customStyle="1" w:styleId="6908655DD78444D599FE3DE6A98CB916">
    <w:name w:val="6908655DD78444D599FE3DE6A98CB916"/>
    <w:rsid w:val="00D94DFF"/>
    <w:pPr>
      <w:spacing w:after="160" w:line="259" w:lineRule="auto"/>
    </w:pPr>
  </w:style>
  <w:style w:type="paragraph" w:customStyle="1" w:styleId="2AC2490B6781433E894667EAE3277772">
    <w:name w:val="2AC2490B6781433E894667EAE3277772"/>
    <w:rsid w:val="00D94DFF"/>
    <w:pPr>
      <w:spacing w:after="160" w:line="259" w:lineRule="auto"/>
    </w:pPr>
  </w:style>
  <w:style w:type="paragraph" w:customStyle="1" w:styleId="EFABD8F9ECA94E64A64D65DF502FA085">
    <w:name w:val="EFABD8F9ECA94E64A64D65DF502FA085"/>
    <w:rsid w:val="00D94DFF"/>
    <w:pPr>
      <w:spacing w:after="160" w:line="259" w:lineRule="auto"/>
    </w:pPr>
  </w:style>
  <w:style w:type="paragraph" w:customStyle="1" w:styleId="51124FA51ACF4360B1CF5C9F745E2B6D">
    <w:name w:val="51124FA51ACF4360B1CF5C9F745E2B6D"/>
    <w:rsid w:val="00D94DFF"/>
    <w:pPr>
      <w:spacing w:after="160" w:line="259" w:lineRule="auto"/>
    </w:pPr>
  </w:style>
  <w:style w:type="paragraph" w:customStyle="1" w:styleId="8EA4D98C71DE4AAFA31199FB166A8023">
    <w:name w:val="8EA4D98C71DE4AAFA31199FB166A8023"/>
    <w:rsid w:val="00D94DFF"/>
    <w:pPr>
      <w:spacing w:after="160" w:line="259" w:lineRule="auto"/>
    </w:pPr>
  </w:style>
  <w:style w:type="paragraph" w:customStyle="1" w:styleId="E608FA1F75804C1A8B7B912B2064EEDB">
    <w:name w:val="E608FA1F75804C1A8B7B912B2064EEDB"/>
    <w:rsid w:val="00D94DFF"/>
    <w:pPr>
      <w:spacing w:after="160" w:line="259" w:lineRule="auto"/>
    </w:pPr>
  </w:style>
  <w:style w:type="paragraph" w:customStyle="1" w:styleId="AAA2B6DA63F64F05BEA979483B0493BA">
    <w:name w:val="AAA2B6DA63F64F05BEA979483B0493BA"/>
    <w:rsid w:val="00D94DFF"/>
    <w:pPr>
      <w:spacing w:after="160" w:line="259" w:lineRule="auto"/>
    </w:pPr>
  </w:style>
  <w:style w:type="paragraph" w:customStyle="1" w:styleId="423CA6B7D5BF4A72BCBC7FAD271E736C">
    <w:name w:val="423CA6B7D5BF4A72BCBC7FAD271E736C"/>
    <w:rsid w:val="00D94DFF"/>
    <w:pPr>
      <w:spacing w:after="160" w:line="259" w:lineRule="auto"/>
    </w:pPr>
  </w:style>
  <w:style w:type="paragraph" w:customStyle="1" w:styleId="FBB6ABCE08864E48BD9CDFB16DBCD090">
    <w:name w:val="FBB6ABCE08864E48BD9CDFB16DBCD090"/>
    <w:rsid w:val="00D94DFF"/>
    <w:pPr>
      <w:spacing w:after="160" w:line="259" w:lineRule="auto"/>
    </w:pPr>
  </w:style>
  <w:style w:type="paragraph" w:customStyle="1" w:styleId="0C46ED458EF54BA3B76DD8F100CAB5D9">
    <w:name w:val="0C46ED458EF54BA3B76DD8F100CAB5D9"/>
    <w:rsid w:val="00D94DFF"/>
    <w:pPr>
      <w:spacing w:after="160" w:line="259" w:lineRule="auto"/>
    </w:pPr>
  </w:style>
  <w:style w:type="paragraph" w:customStyle="1" w:styleId="8379F6DF11404EE3B75846DEA9418CDC">
    <w:name w:val="8379F6DF11404EE3B75846DEA9418CDC"/>
    <w:rsid w:val="00D94DFF"/>
    <w:pPr>
      <w:spacing w:after="160" w:line="259" w:lineRule="auto"/>
    </w:pPr>
  </w:style>
  <w:style w:type="paragraph" w:customStyle="1" w:styleId="50203BD181534AC0B34080FE68EEA1C5">
    <w:name w:val="50203BD181534AC0B34080FE68EEA1C5"/>
    <w:rsid w:val="00D94DFF"/>
    <w:pPr>
      <w:spacing w:after="160" w:line="259" w:lineRule="auto"/>
    </w:pPr>
  </w:style>
  <w:style w:type="paragraph" w:customStyle="1" w:styleId="10329A3484E84165AA0845406AD7C176">
    <w:name w:val="10329A3484E84165AA0845406AD7C176"/>
    <w:rsid w:val="00D94DFF"/>
    <w:pPr>
      <w:spacing w:after="160" w:line="259" w:lineRule="auto"/>
    </w:pPr>
  </w:style>
  <w:style w:type="paragraph" w:customStyle="1" w:styleId="1FAA15D586404C459411B2A9601A4AA0">
    <w:name w:val="1FAA15D586404C459411B2A9601A4AA0"/>
    <w:rsid w:val="00D94DFF"/>
    <w:pPr>
      <w:spacing w:after="160" w:line="259" w:lineRule="auto"/>
    </w:pPr>
  </w:style>
  <w:style w:type="paragraph" w:customStyle="1" w:styleId="568685C975DE41F386228D526EE2FB9B">
    <w:name w:val="568685C975DE41F386228D526EE2FB9B"/>
    <w:rsid w:val="00D94DFF"/>
    <w:pPr>
      <w:spacing w:after="160" w:line="259" w:lineRule="auto"/>
    </w:pPr>
  </w:style>
  <w:style w:type="paragraph" w:customStyle="1" w:styleId="28856123AF664B0EBE5245FBBF97A92E">
    <w:name w:val="28856123AF664B0EBE5245FBBF97A92E"/>
    <w:rsid w:val="00D94DFF"/>
    <w:pPr>
      <w:spacing w:after="160" w:line="259" w:lineRule="auto"/>
    </w:pPr>
  </w:style>
  <w:style w:type="paragraph" w:customStyle="1" w:styleId="CBEE79E2767B4F1C83745005450102B4">
    <w:name w:val="CBEE79E2767B4F1C83745005450102B4"/>
    <w:rsid w:val="00D94DFF"/>
    <w:pPr>
      <w:spacing w:after="160" w:line="259" w:lineRule="auto"/>
    </w:pPr>
  </w:style>
  <w:style w:type="paragraph" w:customStyle="1" w:styleId="F8BCBD0BB2D9496B95EA5E9FB0FA34B4">
    <w:name w:val="F8BCBD0BB2D9496B95EA5E9FB0FA34B4"/>
    <w:rsid w:val="00D94DFF"/>
    <w:pPr>
      <w:spacing w:after="160" w:line="259" w:lineRule="auto"/>
    </w:pPr>
  </w:style>
  <w:style w:type="paragraph" w:customStyle="1" w:styleId="A8EC62266C594F129F4FA81216A6925F">
    <w:name w:val="A8EC62266C594F129F4FA81216A6925F"/>
    <w:rsid w:val="00D94DFF"/>
    <w:pPr>
      <w:spacing w:after="160" w:line="259" w:lineRule="auto"/>
    </w:pPr>
  </w:style>
  <w:style w:type="paragraph" w:customStyle="1" w:styleId="148A98600EC843508ECA18BCE786C280">
    <w:name w:val="148A98600EC843508ECA18BCE786C280"/>
    <w:rsid w:val="00D94DFF"/>
    <w:pPr>
      <w:spacing w:after="160" w:line="259" w:lineRule="auto"/>
    </w:pPr>
  </w:style>
  <w:style w:type="paragraph" w:customStyle="1" w:styleId="680EC77CBB6D4703935CD5BD6CC84C30">
    <w:name w:val="680EC77CBB6D4703935CD5BD6CC84C30"/>
    <w:rsid w:val="00D94DFF"/>
    <w:pPr>
      <w:spacing w:after="160" w:line="259" w:lineRule="auto"/>
    </w:pPr>
  </w:style>
  <w:style w:type="paragraph" w:customStyle="1" w:styleId="72C987650D464C58BB43851A10B8D17C">
    <w:name w:val="72C987650D464C58BB43851A10B8D17C"/>
    <w:rsid w:val="00D94DFF"/>
    <w:pPr>
      <w:spacing w:after="160" w:line="259" w:lineRule="auto"/>
    </w:pPr>
  </w:style>
  <w:style w:type="paragraph" w:customStyle="1" w:styleId="AB124482D3D044C69CB8F243CC89CB96">
    <w:name w:val="AB124482D3D044C69CB8F243CC89CB96"/>
    <w:rsid w:val="00D94DFF"/>
    <w:pPr>
      <w:spacing w:after="160" w:line="259" w:lineRule="auto"/>
    </w:pPr>
  </w:style>
  <w:style w:type="paragraph" w:customStyle="1" w:styleId="C29B046741074922AC23BE1100EC0964">
    <w:name w:val="C29B046741074922AC23BE1100EC0964"/>
    <w:rsid w:val="00D94DFF"/>
    <w:pPr>
      <w:spacing w:after="160" w:line="259" w:lineRule="auto"/>
    </w:pPr>
  </w:style>
  <w:style w:type="paragraph" w:customStyle="1" w:styleId="1AF8D6279E804BF9A9058104A0383026">
    <w:name w:val="1AF8D6279E804BF9A9058104A0383026"/>
    <w:rsid w:val="00D94DFF"/>
    <w:pPr>
      <w:spacing w:after="160" w:line="259" w:lineRule="auto"/>
    </w:pPr>
  </w:style>
  <w:style w:type="paragraph" w:customStyle="1" w:styleId="5117F61B1D864D95867303BCAE6C2640">
    <w:name w:val="5117F61B1D864D95867303BCAE6C2640"/>
    <w:rsid w:val="00D94DFF"/>
    <w:pPr>
      <w:spacing w:after="160" w:line="259" w:lineRule="auto"/>
    </w:pPr>
  </w:style>
  <w:style w:type="paragraph" w:customStyle="1" w:styleId="2DC0F114FA2F4219A60D1EDC7195A922">
    <w:name w:val="2DC0F114FA2F4219A60D1EDC7195A922"/>
    <w:rsid w:val="00D94DFF"/>
    <w:pPr>
      <w:spacing w:after="160" w:line="259" w:lineRule="auto"/>
    </w:pPr>
  </w:style>
  <w:style w:type="paragraph" w:customStyle="1" w:styleId="5A30BA367DDF4F1FBF1D5C3B5C14D0CC">
    <w:name w:val="5A30BA367DDF4F1FBF1D5C3B5C14D0CC"/>
    <w:rsid w:val="00D94DFF"/>
    <w:pPr>
      <w:spacing w:after="160" w:line="259" w:lineRule="auto"/>
    </w:pPr>
  </w:style>
  <w:style w:type="paragraph" w:customStyle="1" w:styleId="AE5B3F663E894FB8926378F8F8081EFE">
    <w:name w:val="AE5B3F663E894FB8926378F8F8081EFE"/>
    <w:rsid w:val="00D94DFF"/>
    <w:pPr>
      <w:spacing w:after="160" w:line="259" w:lineRule="auto"/>
    </w:pPr>
  </w:style>
  <w:style w:type="paragraph" w:customStyle="1" w:styleId="1460FF9311E54EE98092936B5ADB4F8F">
    <w:name w:val="1460FF9311E54EE98092936B5ADB4F8F"/>
    <w:rsid w:val="00D94DFF"/>
    <w:pPr>
      <w:spacing w:after="160" w:line="259" w:lineRule="auto"/>
    </w:pPr>
  </w:style>
  <w:style w:type="paragraph" w:customStyle="1" w:styleId="8134DA691FEA441C96851672EAE14685">
    <w:name w:val="8134DA691FEA441C96851672EAE14685"/>
    <w:rsid w:val="00D94DFF"/>
    <w:pPr>
      <w:spacing w:after="160" w:line="259" w:lineRule="auto"/>
    </w:pPr>
  </w:style>
  <w:style w:type="paragraph" w:customStyle="1" w:styleId="A69AD776610E4F13B04876B57F9F2A48">
    <w:name w:val="A69AD776610E4F13B04876B57F9F2A48"/>
    <w:rsid w:val="00D94DFF"/>
    <w:pPr>
      <w:spacing w:after="160" w:line="259" w:lineRule="auto"/>
    </w:pPr>
  </w:style>
  <w:style w:type="paragraph" w:customStyle="1" w:styleId="1BC20E7191BE49DB91BD6E461C27C81D">
    <w:name w:val="1BC20E7191BE49DB91BD6E461C27C81D"/>
    <w:rsid w:val="00D94DFF"/>
    <w:pPr>
      <w:spacing w:after="160" w:line="259" w:lineRule="auto"/>
    </w:pPr>
  </w:style>
  <w:style w:type="paragraph" w:customStyle="1" w:styleId="A48E55CB3AED4FFBB61CB623D18D4B20">
    <w:name w:val="A48E55CB3AED4FFBB61CB623D18D4B20"/>
    <w:rsid w:val="00D94DFF"/>
    <w:pPr>
      <w:spacing w:after="160" w:line="259" w:lineRule="auto"/>
    </w:pPr>
  </w:style>
  <w:style w:type="paragraph" w:customStyle="1" w:styleId="0C4DD000DB4A4306B3D607AF2E4AAFF7">
    <w:name w:val="0C4DD000DB4A4306B3D607AF2E4AAFF7"/>
    <w:rsid w:val="00D94DFF"/>
    <w:pPr>
      <w:spacing w:after="160" w:line="259" w:lineRule="auto"/>
    </w:pPr>
  </w:style>
  <w:style w:type="paragraph" w:customStyle="1" w:styleId="D6E41F0F0F714269A877B759F1163B74">
    <w:name w:val="D6E41F0F0F714269A877B759F1163B74"/>
    <w:rsid w:val="00D94DFF"/>
    <w:pPr>
      <w:spacing w:after="160" w:line="259" w:lineRule="auto"/>
    </w:pPr>
  </w:style>
  <w:style w:type="paragraph" w:customStyle="1" w:styleId="BE4642C662DE4DC8A6F7F924FFC92D3C">
    <w:name w:val="BE4642C662DE4DC8A6F7F924FFC92D3C"/>
    <w:rsid w:val="00D94DFF"/>
    <w:pPr>
      <w:spacing w:after="160" w:line="259" w:lineRule="auto"/>
    </w:pPr>
  </w:style>
  <w:style w:type="paragraph" w:customStyle="1" w:styleId="2E8ACB020192443EA6F779AE179ACF19">
    <w:name w:val="2E8ACB020192443EA6F779AE179ACF19"/>
    <w:rsid w:val="00D94DFF"/>
    <w:pPr>
      <w:spacing w:after="160" w:line="259" w:lineRule="auto"/>
    </w:pPr>
  </w:style>
  <w:style w:type="paragraph" w:customStyle="1" w:styleId="B561F78F74FD4104A1146172C5C37BA3">
    <w:name w:val="B561F78F74FD4104A1146172C5C37BA3"/>
    <w:rsid w:val="00D94DFF"/>
    <w:pPr>
      <w:spacing w:after="160" w:line="259" w:lineRule="auto"/>
    </w:pPr>
  </w:style>
  <w:style w:type="paragraph" w:customStyle="1" w:styleId="2B17FBC53E64416F9F1A1A199D169885">
    <w:name w:val="2B17FBC53E64416F9F1A1A199D169885"/>
    <w:rsid w:val="00D94DFF"/>
    <w:pPr>
      <w:spacing w:after="160" w:line="259" w:lineRule="auto"/>
    </w:pPr>
  </w:style>
  <w:style w:type="paragraph" w:customStyle="1" w:styleId="9FEC44FC744D486E9FFDBB9728B9F120">
    <w:name w:val="9FEC44FC744D486E9FFDBB9728B9F120"/>
    <w:rsid w:val="00D94DFF"/>
    <w:pPr>
      <w:spacing w:after="160" w:line="259" w:lineRule="auto"/>
    </w:pPr>
  </w:style>
  <w:style w:type="paragraph" w:customStyle="1" w:styleId="28630C3C811E4E589C4C68E357EBB0A6">
    <w:name w:val="28630C3C811E4E589C4C68E357EBB0A6"/>
    <w:rsid w:val="00D94DFF"/>
    <w:pPr>
      <w:spacing w:after="160" w:line="259" w:lineRule="auto"/>
    </w:pPr>
  </w:style>
  <w:style w:type="paragraph" w:customStyle="1" w:styleId="F1C51729E2A4435A9E1225BBBBD381A6">
    <w:name w:val="F1C51729E2A4435A9E1225BBBBD381A6"/>
    <w:rsid w:val="00D94DFF"/>
    <w:pPr>
      <w:spacing w:after="160" w:line="259" w:lineRule="auto"/>
    </w:pPr>
  </w:style>
  <w:style w:type="paragraph" w:customStyle="1" w:styleId="CA89F45A7E5B46F39CD79A5636FB07E4">
    <w:name w:val="CA89F45A7E5B46F39CD79A5636FB07E4"/>
    <w:rsid w:val="00D94DFF"/>
    <w:pPr>
      <w:spacing w:after="160" w:line="259" w:lineRule="auto"/>
    </w:pPr>
  </w:style>
  <w:style w:type="paragraph" w:customStyle="1" w:styleId="82FDD526670F482D92353A97AF86DF6F">
    <w:name w:val="82FDD526670F482D92353A97AF86DF6F"/>
    <w:rsid w:val="00D94DFF"/>
    <w:pPr>
      <w:spacing w:after="160" w:line="259" w:lineRule="auto"/>
    </w:pPr>
  </w:style>
  <w:style w:type="paragraph" w:customStyle="1" w:styleId="7139B9AA73384FF0814E0ED5786D69EF">
    <w:name w:val="7139B9AA73384FF0814E0ED5786D69EF"/>
    <w:rsid w:val="00D94DFF"/>
    <w:pPr>
      <w:spacing w:after="160" w:line="259" w:lineRule="auto"/>
    </w:pPr>
  </w:style>
  <w:style w:type="paragraph" w:customStyle="1" w:styleId="75CE72AED8F34E40B5B26F7949437A0B">
    <w:name w:val="75CE72AED8F34E40B5B26F7949437A0B"/>
    <w:rsid w:val="00D94DFF"/>
    <w:pPr>
      <w:spacing w:after="160" w:line="259" w:lineRule="auto"/>
    </w:pPr>
  </w:style>
  <w:style w:type="paragraph" w:customStyle="1" w:styleId="108DDD6CE62C430AA12D14541E1152BE">
    <w:name w:val="108DDD6CE62C430AA12D14541E1152BE"/>
    <w:rsid w:val="00D94DFF"/>
    <w:pPr>
      <w:spacing w:after="160" w:line="259" w:lineRule="auto"/>
    </w:pPr>
  </w:style>
  <w:style w:type="paragraph" w:customStyle="1" w:styleId="66384BABD7FE43338F98A13B4D67481E">
    <w:name w:val="66384BABD7FE43338F98A13B4D67481E"/>
    <w:rsid w:val="00D94DFF"/>
    <w:pPr>
      <w:spacing w:after="160" w:line="259" w:lineRule="auto"/>
    </w:pPr>
  </w:style>
  <w:style w:type="paragraph" w:customStyle="1" w:styleId="7B7A303C05FC40FEB1D8D40E6E721427">
    <w:name w:val="7B7A303C05FC40FEB1D8D40E6E721427"/>
    <w:rsid w:val="00D94DFF"/>
    <w:pPr>
      <w:spacing w:after="160" w:line="259" w:lineRule="auto"/>
    </w:pPr>
  </w:style>
  <w:style w:type="paragraph" w:customStyle="1" w:styleId="DF213334E5694F4C830B475B920AEA3F">
    <w:name w:val="DF213334E5694F4C830B475B920AEA3F"/>
    <w:rsid w:val="00D94DFF"/>
    <w:pPr>
      <w:spacing w:after="160" w:line="259" w:lineRule="auto"/>
    </w:pPr>
  </w:style>
  <w:style w:type="paragraph" w:customStyle="1" w:styleId="6FEBF0237C994F5E8EFF07E45BBC3F88">
    <w:name w:val="6FEBF0237C994F5E8EFF07E45BBC3F88"/>
    <w:rsid w:val="00D94DFF"/>
    <w:pPr>
      <w:spacing w:after="160" w:line="259" w:lineRule="auto"/>
    </w:pPr>
  </w:style>
  <w:style w:type="paragraph" w:customStyle="1" w:styleId="51734A3FA39345C4A29C9021243CB3F7">
    <w:name w:val="51734A3FA39345C4A29C9021243CB3F7"/>
    <w:rsid w:val="00D94DFF"/>
    <w:pPr>
      <w:spacing w:after="160" w:line="259" w:lineRule="auto"/>
    </w:pPr>
  </w:style>
  <w:style w:type="paragraph" w:customStyle="1" w:styleId="AB5C6BBC9C784F7D903A304E352F0CC1">
    <w:name w:val="AB5C6BBC9C784F7D903A304E352F0CC1"/>
    <w:rsid w:val="00D94DFF"/>
    <w:pPr>
      <w:spacing w:after="160" w:line="259" w:lineRule="auto"/>
    </w:pPr>
  </w:style>
  <w:style w:type="paragraph" w:customStyle="1" w:styleId="E1A98F5ED98F46568BB7932E08AC7035">
    <w:name w:val="E1A98F5ED98F46568BB7932E08AC7035"/>
    <w:rsid w:val="00D94DFF"/>
    <w:pPr>
      <w:spacing w:after="160" w:line="259" w:lineRule="auto"/>
    </w:pPr>
  </w:style>
  <w:style w:type="paragraph" w:customStyle="1" w:styleId="50EF696D666B4A46968308FA88F87476">
    <w:name w:val="50EF696D666B4A46968308FA88F87476"/>
    <w:rsid w:val="00D94DFF"/>
    <w:pPr>
      <w:spacing w:after="160" w:line="259" w:lineRule="auto"/>
    </w:pPr>
  </w:style>
  <w:style w:type="paragraph" w:customStyle="1" w:styleId="D7E2240B92CD42F1875009EB3DF25D80">
    <w:name w:val="D7E2240B92CD42F1875009EB3DF25D80"/>
    <w:rsid w:val="00D94DFF"/>
    <w:pPr>
      <w:spacing w:after="160" w:line="259" w:lineRule="auto"/>
    </w:pPr>
  </w:style>
  <w:style w:type="paragraph" w:customStyle="1" w:styleId="74CB5BE44252465A9AA2AB7B734E2A96">
    <w:name w:val="74CB5BE44252465A9AA2AB7B734E2A96"/>
    <w:rsid w:val="00D94DFF"/>
    <w:pPr>
      <w:spacing w:after="160" w:line="259" w:lineRule="auto"/>
    </w:pPr>
  </w:style>
  <w:style w:type="paragraph" w:customStyle="1" w:styleId="D788680A4529419B8BF96AF58742E87A">
    <w:name w:val="D788680A4529419B8BF96AF58742E87A"/>
    <w:rsid w:val="00D94DFF"/>
    <w:pPr>
      <w:spacing w:after="160" w:line="259" w:lineRule="auto"/>
    </w:pPr>
  </w:style>
  <w:style w:type="paragraph" w:customStyle="1" w:styleId="865EEFD1A8AB40C0BE74F1389C9AB6BE">
    <w:name w:val="865EEFD1A8AB40C0BE74F1389C9AB6BE"/>
    <w:rsid w:val="00D94DFF"/>
    <w:pPr>
      <w:spacing w:after="160" w:line="259" w:lineRule="auto"/>
    </w:pPr>
  </w:style>
  <w:style w:type="paragraph" w:customStyle="1" w:styleId="FED1405CAFF74617871C37431F020DF3">
    <w:name w:val="FED1405CAFF74617871C37431F020DF3"/>
    <w:rsid w:val="00D94DFF"/>
    <w:pPr>
      <w:spacing w:after="160" w:line="259" w:lineRule="auto"/>
    </w:pPr>
  </w:style>
  <w:style w:type="paragraph" w:customStyle="1" w:styleId="6163705E33674125AFF3122B8B8EDB8E">
    <w:name w:val="6163705E33674125AFF3122B8B8EDB8E"/>
    <w:rsid w:val="00D94DFF"/>
    <w:pPr>
      <w:spacing w:after="160" w:line="259" w:lineRule="auto"/>
    </w:pPr>
  </w:style>
  <w:style w:type="paragraph" w:customStyle="1" w:styleId="AE8DF9C3E4BB4961932C26B406A434E2">
    <w:name w:val="AE8DF9C3E4BB4961932C26B406A434E2"/>
    <w:rsid w:val="00D94DFF"/>
    <w:pPr>
      <w:spacing w:after="160" w:line="259" w:lineRule="auto"/>
    </w:pPr>
  </w:style>
  <w:style w:type="paragraph" w:customStyle="1" w:styleId="FDC3D4DDD6AC4B0C8AD7CC9B5EF549BE">
    <w:name w:val="FDC3D4DDD6AC4B0C8AD7CC9B5EF549BE"/>
    <w:rsid w:val="00D94DFF"/>
    <w:pPr>
      <w:spacing w:after="160" w:line="259" w:lineRule="auto"/>
    </w:pPr>
  </w:style>
  <w:style w:type="paragraph" w:customStyle="1" w:styleId="D853B6F0D37343EFB21E1B2DED3F7816">
    <w:name w:val="D853B6F0D37343EFB21E1B2DED3F7816"/>
    <w:rsid w:val="00D94DFF"/>
    <w:pPr>
      <w:spacing w:after="160" w:line="259" w:lineRule="auto"/>
    </w:pPr>
  </w:style>
  <w:style w:type="paragraph" w:customStyle="1" w:styleId="381C7FA65C46451BBB53D53757C8BD2B">
    <w:name w:val="381C7FA65C46451BBB53D53757C8BD2B"/>
    <w:rsid w:val="00D94DFF"/>
    <w:pPr>
      <w:spacing w:after="160" w:line="259" w:lineRule="auto"/>
    </w:pPr>
  </w:style>
  <w:style w:type="paragraph" w:customStyle="1" w:styleId="A7827AE8941345E288F1DD76D5B7728A">
    <w:name w:val="A7827AE8941345E288F1DD76D5B7728A"/>
    <w:rsid w:val="00D94DFF"/>
    <w:pPr>
      <w:spacing w:after="160" w:line="259" w:lineRule="auto"/>
    </w:pPr>
  </w:style>
  <w:style w:type="paragraph" w:customStyle="1" w:styleId="059096C8E58B4C2391AEC26C106594D3">
    <w:name w:val="059096C8E58B4C2391AEC26C106594D3"/>
    <w:rsid w:val="00D94DFF"/>
    <w:pPr>
      <w:spacing w:after="160" w:line="259" w:lineRule="auto"/>
    </w:pPr>
  </w:style>
  <w:style w:type="paragraph" w:customStyle="1" w:styleId="7C3A12A9B6CB457F8EBF802D08BB2D65">
    <w:name w:val="7C3A12A9B6CB457F8EBF802D08BB2D65"/>
    <w:rsid w:val="00D94DFF"/>
    <w:pPr>
      <w:spacing w:after="160" w:line="259" w:lineRule="auto"/>
    </w:pPr>
  </w:style>
  <w:style w:type="paragraph" w:customStyle="1" w:styleId="8CEE22ED94124CA2AB4FAE8D3A7DDEF3">
    <w:name w:val="8CEE22ED94124CA2AB4FAE8D3A7DDEF3"/>
    <w:rsid w:val="00D94DFF"/>
    <w:pPr>
      <w:spacing w:after="160" w:line="259" w:lineRule="auto"/>
    </w:pPr>
  </w:style>
  <w:style w:type="paragraph" w:customStyle="1" w:styleId="78332B1AA94849F1851650C87E6916BB">
    <w:name w:val="78332B1AA94849F1851650C87E6916BB"/>
    <w:rsid w:val="00D94DFF"/>
    <w:pPr>
      <w:spacing w:after="160" w:line="259" w:lineRule="auto"/>
    </w:pPr>
  </w:style>
  <w:style w:type="paragraph" w:customStyle="1" w:styleId="D85BA3B7F10A452CB9D4F98FA09CB3C4">
    <w:name w:val="D85BA3B7F10A452CB9D4F98FA09CB3C4"/>
    <w:rsid w:val="00D94DFF"/>
    <w:pPr>
      <w:spacing w:after="160" w:line="259" w:lineRule="auto"/>
    </w:pPr>
  </w:style>
  <w:style w:type="paragraph" w:customStyle="1" w:styleId="8DF34CAD06A14EE8BB37BA712EB6A00C">
    <w:name w:val="8DF34CAD06A14EE8BB37BA712EB6A00C"/>
    <w:rsid w:val="00D94DFF"/>
    <w:pPr>
      <w:spacing w:after="160" w:line="259" w:lineRule="auto"/>
    </w:pPr>
  </w:style>
  <w:style w:type="paragraph" w:customStyle="1" w:styleId="F5CBC09F3C81481980CCE6212CDA2996">
    <w:name w:val="F5CBC09F3C81481980CCE6212CDA2996"/>
    <w:rsid w:val="00D94DFF"/>
    <w:pPr>
      <w:spacing w:after="160" w:line="259" w:lineRule="auto"/>
    </w:pPr>
  </w:style>
  <w:style w:type="paragraph" w:customStyle="1" w:styleId="96B6624CEA7449FBAB85E8CC6D7993FE">
    <w:name w:val="96B6624CEA7449FBAB85E8CC6D7993FE"/>
    <w:rsid w:val="00D94DFF"/>
    <w:pPr>
      <w:spacing w:after="160" w:line="259" w:lineRule="auto"/>
    </w:pPr>
  </w:style>
  <w:style w:type="paragraph" w:customStyle="1" w:styleId="C12888222A454F4D80A603DDB0195727">
    <w:name w:val="C12888222A454F4D80A603DDB0195727"/>
    <w:rsid w:val="00D94DFF"/>
    <w:pPr>
      <w:spacing w:after="160" w:line="259" w:lineRule="auto"/>
    </w:pPr>
  </w:style>
  <w:style w:type="paragraph" w:customStyle="1" w:styleId="68C4B2D9A579426299A0647989B98A9D">
    <w:name w:val="68C4B2D9A579426299A0647989B98A9D"/>
    <w:rsid w:val="00D94DFF"/>
    <w:pPr>
      <w:spacing w:after="160" w:line="259" w:lineRule="auto"/>
    </w:pPr>
  </w:style>
  <w:style w:type="paragraph" w:customStyle="1" w:styleId="B46EEC6311934040BF90766228B53C55">
    <w:name w:val="B46EEC6311934040BF90766228B53C55"/>
    <w:rsid w:val="00D94DFF"/>
    <w:pPr>
      <w:spacing w:after="160" w:line="259" w:lineRule="auto"/>
    </w:pPr>
  </w:style>
  <w:style w:type="paragraph" w:customStyle="1" w:styleId="0BA0EF654F2C477AADD2FECBE1E2A063">
    <w:name w:val="0BA0EF654F2C477AADD2FECBE1E2A063"/>
    <w:rsid w:val="00D94DFF"/>
    <w:pPr>
      <w:spacing w:after="160" w:line="259" w:lineRule="auto"/>
    </w:pPr>
  </w:style>
  <w:style w:type="paragraph" w:customStyle="1" w:styleId="C21797107CF14F45A8BE9A35ED4207EF">
    <w:name w:val="C21797107CF14F45A8BE9A35ED4207EF"/>
    <w:rsid w:val="00D94DFF"/>
    <w:pPr>
      <w:spacing w:after="160" w:line="259" w:lineRule="auto"/>
    </w:pPr>
  </w:style>
  <w:style w:type="paragraph" w:customStyle="1" w:styleId="9D3C4EA8FC1A43BBBBF61B50500D4435">
    <w:name w:val="9D3C4EA8FC1A43BBBBF61B50500D4435"/>
    <w:rsid w:val="00D94DFF"/>
    <w:pPr>
      <w:spacing w:after="160" w:line="259" w:lineRule="auto"/>
    </w:pPr>
  </w:style>
  <w:style w:type="paragraph" w:customStyle="1" w:styleId="843E6931A49B44A4A77F00D7E8A36C0D">
    <w:name w:val="843E6931A49B44A4A77F00D7E8A36C0D"/>
    <w:rsid w:val="00D94DFF"/>
    <w:pPr>
      <w:spacing w:after="160" w:line="259" w:lineRule="auto"/>
    </w:pPr>
  </w:style>
  <w:style w:type="paragraph" w:customStyle="1" w:styleId="B2C17935CE014A9C8CA268F505B4E230">
    <w:name w:val="B2C17935CE014A9C8CA268F505B4E230"/>
    <w:rsid w:val="00D94DFF"/>
    <w:pPr>
      <w:spacing w:after="160" w:line="259" w:lineRule="auto"/>
    </w:pPr>
  </w:style>
  <w:style w:type="paragraph" w:customStyle="1" w:styleId="A730FCFAECE6449191ABB484DDA25589">
    <w:name w:val="A730FCFAECE6449191ABB484DDA25589"/>
    <w:rsid w:val="00D94DFF"/>
    <w:pPr>
      <w:spacing w:after="160" w:line="259" w:lineRule="auto"/>
    </w:pPr>
  </w:style>
  <w:style w:type="paragraph" w:customStyle="1" w:styleId="FFC324BA280944D59E32EA55423013B3">
    <w:name w:val="FFC324BA280944D59E32EA55423013B3"/>
    <w:rsid w:val="00D94DFF"/>
    <w:pPr>
      <w:spacing w:after="160" w:line="259" w:lineRule="auto"/>
    </w:pPr>
  </w:style>
  <w:style w:type="paragraph" w:customStyle="1" w:styleId="CD037C331EA5451D88656B4BF22A8DEA">
    <w:name w:val="CD037C331EA5451D88656B4BF22A8DEA"/>
    <w:rsid w:val="00D94DFF"/>
    <w:pPr>
      <w:spacing w:after="160" w:line="259" w:lineRule="auto"/>
    </w:pPr>
  </w:style>
  <w:style w:type="paragraph" w:customStyle="1" w:styleId="7C342EDF595F4A5EBB99BD18C4FEA3F5">
    <w:name w:val="7C342EDF595F4A5EBB99BD18C4FEA3F5"/>
    <w:rsid w:val="00D94DFF"/>
    <w:pPr>
      <w:spacing w:after="160" w:line="259" w:lineRule="auto"/>
    </w:pPr>
  </w:style>
  <w:style w:type="paragraph" w:customStyle="1" w:styleId="FD90368315754280903E2092297562D2">
    <w:name w:val="FD90368315754280903E2092297562D2"/>
    <w:rsid w:val="00D94DFF"/>
    <w:pPr>
      <w:spacing w:after="160" w:line="259" w:lineRule="auto"/>
    </w:pPr>
  </w:style>
  <w:style w:type="paragraph" w:customStyle="1" w:styleId="50F742A4685D4EFFA44B63A423C33C7E">
    <w:name w:val="50F742A4685D4EFFA44B63A423C33C7E"/>
    <w:rsid w:val="00D94DFF"/>
    <w:pPr>
      <w:spacing w:after="160" w:line="259" w:lineRule="auto"/>
    </w:pPr>
  </w:style>
  <w:style w:type="paragraph" w:customStyle="1" w:styleId="A2ED051555E6409C9CD9BA82119A49BE">
    <w:name w:val="A2ED051555E6409C9CD9BA82119A49BE"/>
    <w:rsid w:val="00D94DFF"/>
    <w:pPr>
      <w:spacing w:after="160" w:line="259" w:lineRule="auto"/>
    </w:pPr>
  </w:style>
  <w:style w:type="paragraph" w:customStyle="1" w:styleId="5C9FA08AEBCD404D9CD4488A40E103A8">
    <w:name w:val="5C9FA08AEBCD404D9CD4488A40E103A8"/>
    <w:rsid w:val="00D0076D"/>
    <w:pPr>
      <w:spacing w:after="160" w:line="259" w:lineRule="auto"/>
    </w:pPr>
  </w:style>
  <w:style w:type="paragraph" w:customStyle="1" w:styleId="9F550452C2104408894D8AB95618EDF9">
    <w:name w:val="9F550452C2104408894D8AB95618EDF9"/>
    <w:rsid w:val="00113E53"/>
    <w:pPr>
      <w:spacing w:after="160" w:line="259" w:lineRule="auto"/>
    </w:pPr>
  </w:style>
  <w:style w:type="paragraph" w:customStyle="1" w:styleId="A97571F8EDBD40CE9C6D33295CED9AEF">
    <w:name w:val="A97571F8EDBD40CE9C6D33295CED9AEF"/>
    <w:rsid w:val="00113E53"/>
    <w:pPr>
      <w:spacing w:after="160" w:line="259" w:lineRule="auto"/>
    </w:pPr>
  </w:style>
  <w:style w:type="paragraph" w:customStyle="1" w:styleId="5343D075DE024E3998552CFAD425124C">
    <w:name w:val="5343D075DE024E3998552CFAD425124C"/>
    <w:rsid w:val="00113E53"/>
    <w:pPr>
      <w:spacing w:after="160" w:line="259" w:lineRule="auto"/>
    </w:pPr>
  </w:style>
  <w:style w:type="paragraph" w:customStyle="1" w:styleId="1515324DB22F499BBBAFD2C7A4C608B2">
    <w:name w:val="1515324DB22F499BBBAFD2C7A4C608B2"/>
    <w:rsid w:val="00113E53"/>
    <w:pPr>
      <w:spacing w:after="160" w:line="259" w:lineRule="auto"/>
    </w:pPr>
  </w:style>
  <w:style w:type="paragraph" w:customStyle="1" w:styleId="BD8A05F97E91434A8F8904ACCC0B7B6E">
    <w:name w:val="BD8A05F97E91434A8F8904ACCC0B7B6E"/>
    <w:rsid w:val="00113E53"/>
    <w:pPr>
      <w:spacing w:after="160" w:line="259" w:lineRule="auto"/>
    </w:pPr>
  </w:style>
  <w:style w:type="paragraph" w:customStyle="1" w:styleId="B930902B26C94FB7AAC8B5C4E4CEDAB5">
    <w:name w:val="B930902B26C94FB7AAC8B5C4E4CEDAB5"/>
    <w:rsid w:val="00113E53"/>
    <w:pPr>
      <w:spacing w:after="160" w:line="259" w:lineRule="auto"/>
    </w:pPr>
  </w:style>
  <w:style w:type="paragraph" w:customStyle="1" w:styleId="548929D66FEF45399AE7C201B972E4C0">
    <w:name w:val="548929D66FEF45399AE7C201B972E4C0"/>
    <w:rsid w:val="00113E53"/>
    <w:pPr>
      <w:spacing w:after="160" w:line="259" w:lineRule="auto"/>
    </w:pPr>
  </w:style>
  <w:style w:type="paragraph" w:customStyle="1" w:styleId="08CC3DC354F1426280D2C38136773351">
    <w:name w:val="08CC3DC354F1426280D2C38136773351"/>
    <w:rsid w:val="00113E53"/>
    <w:pPr>
      <w:spacing w:after="160" w:line="259" w:lineRule="auto"/>
    </w:pPr>
  </w:style>
  <w:style w:type="paragraph" w:customStyle="1" w:styleId="661BD58A7F8F4EEF8C77EE531B0B51DB">
    <w:name w:val="661BD58A7F8F4EEF8C77EE531B0B51DB"/>
    <w:rsid w:val="00113E53"/>
    <w:pPr>
      <w:spacing w:after="160" w:line="259" w:lineRule="auto"/>
    </w:pPr>
  </w:style>
  <w:style w:type="paragraph" w:customStyle="1" w:styleId="3B487409A4A544C783245BA586DD6926">
    <w:name w:val="3B487409A4A544C783245BA586DD6926"/>
    <w:rsid w:val="00113E53"/>
    <w:pPr>
      <w:spacing w:after="160" w:line="259" w:lineRule="auto"/>
    </w:pPr>
  </w:style>
  <w:style w:type="paragraph" w:customStyle="1" w:styleId="405A674B41114C5ABB96A4A947EDD118">
    <w:name w:val="405A674B41114C5ABB96A4A947EDD118"/>
    <w:rsid w:val="00113E53"/>
    <w:pPr>
      <w:spacing w:after="160" w:line="259" w:lineRule="auto"/>
    </w:pPr>
  </w:style>
  <w:style w:type="paragraph" w:customStyle="1" w:styleId="841F278E466A4461947817EB053E6CCC">
    <w:name w:val="841F278E466A4461947817EB053E6CCC"/>
    <w:rsid w:val="00113E53"/>
    <w:pPr>
      <w:spacing w:after="160" w:line="259" w:lineRule="auto"/>
    </w:pPr>
  </w:style>
  <w:style w:type="paragraph" w:customStyle="1" w:styleId="E56BFCF671944E3BA37F25947909B6E8">
    <w:name w:val="E56BFCF671944E3BA37F25947909B6E8"/>
    <w:rsid w:val="00113E53"/>
    <w:pPr>
      <w:spacing w:after="160" w:line="259" w:lineRule="auto"/>
    </w:pPr>
  </w:style>
  <w:style w:type="paragraph" w:customStyle="1" w:styleId="A204A28EABB74F98AEDAD79DE79E11FA">
    <w:name w:val="A204A28EABB74F98AEDAD79DE79E11FA"/>
    <w:rsid w:val="000419DA"/>
    <w:pPr>
      <w:spacing w:after="160" w:line="259" w:lineRule="auto"/>
    </w:pPr>
  </w:style>
  <w:style w:type="paragraph" w:customStyle="1" w:styleId="5B828976BA74484A86BB680DA2C55FED">
    <w:name w:val="5B828976BA74484A86BB680DA2C55FED"/>
    <w:rsid w:val="000419DA"/>
    <w:pPr>
      <w:spacing w:after="160" w:line="259" w:lineRule="auto"/>
    </w:pPr>
  </w:style>
  <w:style w:type="paragraph" w:customStyle="1" w:styleId="C9F09F5B2C10477484F3439454F507F6">
    <w:name w:val="C9F09F5B2C10477484F3439454F507F6"/>
    <w:rsid w:val="000419DA"/>
    <w:pPr>
      <w:spacing w:after="160" w:line="259" w:lineRule="auto"/>
    </w:pPr>
  </w:style>
  <w:style w:type="paragraph" w:customStyle="1" w:styleId="23C72E9B6E8243AF8A4447B5F97350EE">
    <w:name w:val="23C72E9B6E8243AF8A4447B5F97350EE"/>
    <w:rsid w:val="000419DA"/>
    <w:pPr>
      <w:spacing w:after="160" w:line="259" w:lineRule="auto"/>
    </w:pPr>
  </w:style>
  <w:style w:type="paragraph" w:customStyle="1" w:styleId="E5D2CC04BCA24EB6BD112333C8A20EDA">
    <w:name w:val="E5D2CC04BCA24EB6BD112333C8A20EDA"/>
    <w:rsid w:val="000419DA"/>
    <w:pPr>
      <w:spacing w:after="160" w:line="259" w:lineRule="auto"/>
    </w:pPr>
  </w:style>
  <w:style w:type="paragraph" w:customStyle="1" w:styleId="251269EE8ABE41EB82F1B766DB52A8D3">
    <w:name w:val="251269EE8ABE41EB82F1B766DB52A8D3"/>
    <w:rsid w:val="00A66848"/>
    <w:pPr>
      <w:spacing w:after="160" w:line="259" w:lineRule="auto"/>
    </w:pPr>
  </w:style>
  <w:style w:type="paragraph" w:customStyle="1" w:styleId="4FD2A04227794F2DBDB76A2893DB37E6">
    <w:name w:val="4FD2A04227794F2DBDB76A2893DB37E6"/>
    <w:rsid w:val="00A66848"/>
    <w:pPr>
      <w:spacing w:after="160" w:line="259" w:lineRule="auto"/>
    </w:pPr>
  </w:style>
  <w:style w:type="paragraph" w:customStyle="1" w:styleId="7A8CD292160943E58D5F304F72F125D4">
    <w:name w:val="7A8CD292160943E58D5F304F72F125D4"/>
    <w:rsid w:val="00A66848"/>
    <w:pPr>
      <w:spacing w:after="160" w:line="259" w:lineRule="auto"/>
    </w:pPr>
  </w:style>
  <w:style w:type="paragraph" w:customStyle="1" w:styleId="37EA4479C14143868C656A0B65758E93">
    <w:name w:val="37EA4479C14143868C656A0B65758E93"/>
    <w:rsid w:val="00A66848"/>
    <w:pPr>
      <w:spacing w:after="160" w:line="259" w:lineRule="auto"/>
    </w:pPr>
  </w:style>
  <w:style w:type="paragraph" w:customStyle="1" w:styleId="2FEB7F20179549E5A0BAE9AEC1A10DC6">
    <w:name w:val="2FEB7F20179549E5A0BAE9AEC1A10DC6"/>
    <w:rsid w:val="00A66848"/>
    <w:pPr>
      <w:spacing w:after="160" w:line="259" w:lineRule="auto"/>
    </w:pPr>
  </w:style>
  <w:style w:type="paragraph" w:customStyle="1" w:styleId="CD879F82CBB74775B661CD24737165A9">
    <w:name w:val="CD879F82CBB74775B661CD24737165A9"/>
    <w:rsid w:val="00A66848"/>
    <w:pPr>
      <w:spacing w:after="160" w:line="259" w:lineRule="auto"/>
    </w:pPr>
  </w:style>
  <w:style w:type="paragraph" w:customStyle="1" w:styleId="069F9EEE02CA4DE78B6FCEC96C7B16D5">
    <w:name w:val="069F9EEE02CA4DE78B6FCEC96C7B16D5"/>
    <w:rsid w:val="00A6684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Kanton Bern">
      <a:dk1>
        <a:sysClr val="windowText" lastClr="000000"/>
      </a:dk1>
      <a:lt1>
        <a:sysClr val="window" lastClr="FFFFFF"/>
      </a:lt1>
      <a:dk2>
        <a:srgbClr val="63737B"/>
      </a:dk2>
      <a:lt2>
        <a:srgbClr val="B1B9BD"/>
      </a:lt2>
      <a:accent1>
        <a:srgbClr val="3C505A"/>
      </a:accent1>
      <a:accent2>
        <a:srgbClr val="96D7F0"/>
      </a:accent2>
      <a:accent3>
        <a:srgbClr val="A0C7A0"/>
      </a:accent3>
      <a:accent4>
        <a:srgbClr val="E1D2C6"/>
      </a:accent4>
      <a:accent5>
        <a:srgbClr val="644B41"/>
      </a:accent5>
      <a:accent6>
        <a:srgbClr val="EA161F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Authr</b:Tag>
    <b:SourceType>Book</b:SourceType>
    <b:Guid>{BA01FD2C-EDFC-4D13-8F46-679005D5D2FB}</b:Guid>
    <b:Author>
      <b:Author>
        <b:NameList>
          <b:Person>
            <b:Last>Autor</b:Last>
            <b:First>Anton</b:First>
          </b:Person>
        </b:NameList>
      </b:Author>
    </b:Author>
    <b:Title>Titel</b:Title>
    <b:Year>Jahr</b:Year>
    <b:City>Ort</b:City>
    <b:Publisher>Verleger</b:Publisher>
    <b:RefOrder>1</b:RefOrder>
  </b:Source>
</b:Sources>
</file>

<file path=customXml/itemProps1.xml><?xml version="1.0" encoding="utf-8"?>
<ds:datastoreItem xmlns:ds="http://schemas.openxmlformats.org/officeDocument/2006/customXml" ds:itemID="{9C65E3F6-A7E0-468B-99B0-7E897285C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515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 Bern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Kerényi Brigitte, BVD-TBA-DLZ</dc:creator>
  <cp:keywords/>
  <dc:description/>
  <cp:lastModifiedBy>Kerényi Brigitte, BVD-TBA-DLZ</cp:lastModifiedBy>
  <cp:revision>44</cp:revision>
  <cp:lastPrinted>2022-02-21T15:36:00Z</cp:lastPrinted>
  <dcterms:created xsi:type="dcterms:W3CDTF">2020-10-21T16:18:00Z</dcterms:created>
  <dcterms:modified xsi:type="dcterms:W3CDTF">2022-05-10T13:29:00Z</dcterms:modified>
</cp:coreProperties>
</file>