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CA7C6" w14:textId="77777777" w:rsidR="002619E1" w:rsidRDefault="002619E1" w:rsidP="002619E1">
      <w:pPr>
        <w:spacing w:after="0" w:line="215" w:lineRule="atLeast"/>
        <w:rPr>
          <w:sz w:val="17"/>
          <w:szCs w:val="17"/>
        </w:rPr>
      </w:pPr>
      <w:r>
        <w:rPr>
          <w:sz w:val="17"/>
          <w:szCs w:val="17"/>
        </w:rPr>
        <w:t>Bau- und Verkehrsdirektion</w:t>
      </w:r>
    </w:p>
    <w:p w14:paraId="254D4141" w14:textId="70855329" w:rsidR="002619E1" w:rsidRDefault="002619E1" w:rsidP="002619E1">
      <w:pPr>
        <w:spacing w:after="0" w:line="215" w:lineRule="atLeast"/>
        <w:rPr>
          <w:sz w:val="17"/>
          <w:szCs w:val="17"/>
        </w:rPr>
      </w:pPr>
      <w:r>
        <w:rPr>
          <w:sz w:val="17"/>
          <w:szCs w:val="17"/>
        </w:rPr>
        <w:t>T</w:t>
      </w:r>
      <w:r w:rsidRPr="00637F9C">
        <w:rPr>
          <w:sz w:val="17"/>
          <w:szCs w:val="17"/>
        </w:rPr>
        <w:t>iefbauamt</w:t>
      </w:r>
    </w:p>
    <w:p w14:paraId="1FCD2ADD" w14:textId="26842814" w:rsidR="002619E1" w:rsidRPr="007C7913" w:rsidRDefault="002619E1" w:rsidP="002619E1">
      <w:pPr>
        <w:spacing w:after="0" w:line="215" w:lineRule="atLeast"/>
        <w:rPr>
          <w:szCs w:val="21"/>
        </w:rPr>
      </w:pPr>
      <w:r>
        <w:rPr>
          <w:sz w:val="17"/>
          <w:szCs w:val="17"/>
        </w:rPr>
        <w:t xml:space="preserve">Oberingenieurkreis </w:t>
      </w:r>
      <w:sdt>
        <w:sdtPr>
          <w:rPr>
            <w:sz w:val="17"/>
            <w:szCs w:val="17"/>
          </w:rPr>
          <w:alias w:val="OIK"/>
          <w:tag w:val="OIK"/>
          <w:id w:val="-1020849534"/>
          <w:placeholder>
            <w:docPart w:val="FA216B49C0DA4EA5A92CD6ADC168B0CF"/>
          </w:placeholder>
          <w:dropDownList>
            <w:listItem w:displayText="I" w:value="I"/>
            <w:listItem w:displayText="II" w:value="II"/>
            <w:listItem w:displayText="III" w:value="III"/>
            <w:listItem w:displayText="IV" w:value="IV"/>
          </w:dropDownList>
        </w:sdtPr>
        <w:sdtEndPr/>
        <w:sdtContent>
          <w:r w:rsidR="00526179">
            <w:rPr>
              <w:sz w:val="17"/>
              <w:szCs w:val="17"/>
            </w:rPr>
            <w:t>I</w:t>
          </w:r>
        </w:sdtContent>
      </w:sdt>
      <w:r>
        <w:t xml:space="preserve"> </w:t>
      </w:r>
      <w:r>
        <w:rPr>
          <w:rStyle w:val="beVerborgenerKommentarZchn"/>
        </w:rPr>
        <w:t>OIK auswählen</w:t>
      </w:r>
    </w:p>
    <w:p w14:paraId="1CF2285E" w14:textId="77777777" w:rsidR="002619E1" w:rsidRDefault="002619E1" w:rsidP="002619E1">
      <w:pPr>
        <w:spacing w:after="0" w:line="240" w:lineRule="auto"/>
        <w:rPr>
          <w:sz w:val="17"/>
          <w:szCs w:val="17"/>
        </w:rPr>
      </w:pPr>
    </w:p>
    <w:p w14:paraId="11036DF3" w14:textId="77777777" w:rsidR="002619E1" w:rsidRDefault="002619E1" w:rsidP="002619E1">
      <w:pPr>
        <w:spacing w:after="0" w:line="240" w:lineRule="auto"/>
        <w:rPr>
          <w:sz w:val="17"/>
          <w:szCs w:val="17"/>
        </w:rPr>
      </w:pPr>
    </w:p>
    <w:tbl>
      <w:tblPr>
        <w:tblStyle w:val="BETabelle1"/>
        <w:tblW w:w="10012" w:type="dxa"/>
        <w:tblInd w:w="-6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6"/>
        <w:gridCol w:w="1414"/>
        <w:gridCol w:w="3549"/>
        <w:gridCol w:w="561"/>
        <w:gridCol w:w="286"/>
        <w:gridCol w:w="1279"/>
        <w:gridCol w:w="2917"/>
      </w:tblGrid>
      <w:tr w:rsidR="002619E1" w:rsidRPr="0013589F" w14:paraId="275F53F4" w14:textId="77777777" w:rsidTr="00DA3118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6" w:type="dxa"/>
          <w:trHeight w:val="340"/>
        </w:trPr>
        <w:tc>
          <w:tcPr>
            <w:tcW w:w="496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B9DC7E9" w14:textId="4CBDF354" w:rsidR="002619E1" w:rsidRPr="004B12D1" w:rsidRDefault="00E1501E" w:rsidP="00DA3118">
            <w:pPr>
              <w:pStyle w:val="beLauftext"/>
              <w:ind w:left="113"/>
              <w:rPr>
                <w:b/>
              </w:rPr>
            </w:pPr>
            <w:r>
              <w:rPr>
                <w:b/>
              </w:rPr>
              <w:t>Abschlussakten</w:t>
            </w:r>
          </w:p>
          <w:p w14:paraId="7F0B1E2A" w14:textId="46D2CEAB" w:rsidR="002619E1" w:rsidRPr="003C6924" w:rsidRDefault="002619E1" w:rsidP="00DA3118">
            <w:pPr>
              <w:pStyle w:val="beLauftext"/>
              <w:ind w:left="113"/>
            </w:pPr>
            <w:r w:rsidRPr="003C6924">
              <w:t xml:space="preserve">Dokument Nr. </w:t>
            </w:r>
            <w:sdt>
              <w:sdtPr>
                <w:alias w:val="Text"/>
                <w:tag w:val="Text"/>
                <w:id w:val="2006312505"/>
                <w:placeholder>
                  <w:docPart w:val="7F89DE0FB9C0404A8AB71D1E02B702FC"/>
                </w:placeholder>
                <w:text/>
              </w:sdtPr>
              <w:sdtEndPr/>
              <w:sdtContent>
                <w:r>
                  <w:t>…….…</w:t>
                </w:r>
              </w:sdtContent>
            </w:sdt>
          </w:p>
        </w:tc>
        <w:tc>
          <w:tcPr>
            <w:tcW w:w="5043" w:type="dxa"/>
            <w:gridSpan w:val="4"/>
            <w:tcBorders>
              <w:left w:val="single" w:sz="2" w:space="0" w:color="auto"/>
            </w:tcBorders>
            <w:vAlign w:val="center"/>
          </w:tcPr>
          <w:p w14:paraId="6891405E" w14:textId="77777777" w:rsidR="002619E1" w:rsidRPr="0013589F" w:rsidRDefault="002619E1" w:rsidP="00DA3118">
            <w:pPr>
              <w:pStyle w:val="Text85pt"/>
              <w:spacing w:line="160" w:lineRule="exact"/>
              <w:ind w:left="113"/>
            </w:pPr>
          </w:p>
        </w:tc>
      </w:tr>
      <w:tr w:rsidR="002619E1" w:rsidRPr="0013589F" w14:paraId="112434DF" w14:textId="77777777" w:rsidTr="00DA3118">
        <w:trPr>
          <w:gridBefore w:val="1"/>
          <w:wBefore w:w="6" w:type="dxa"/>
          <w:trHeight w:hRule="exact" w:val="454"/>
        </w:trPr>
        <w:tc>
          <w:tcPr>
            <w:tcW w:w="4963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F249082" w14:textId="77777777" w:rsidR="002619E1" w:rsidRPr="0013589F" w:rsidRDefault="002619E1" w:rsidP="00DA3118">
            <w:pPr>
              <w:pStyle w:val="Text85pt"/>
              <w:ind w:left="113"/>
            </w:pPr>
          </w:p>
        </w:tc>
        <w:tc>
          <w:tcPr>
            <w:tcW w:w="5043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</w:tcPr>
          <w:p w14:paraId="08C88F0A" w14:textId="77777777" w:rsidR="002619E1" w:rsidRPr="0013589F" w:rsidRDefault="002619E1" w:rsidP="00DA3118">
            <w:pPr>
              <w:pStyle w:val="Text85pt"/>
              <w:ind w:left="113"/>
            </w:pPr>
          </w:p>
        </w:tc>
      </w:tr>
      <w:tr w:rsidR="002619E1" w:rsidRPr="0013589F" w14:paraId="526CA151" w14:textId="77777777" w:rsidTr="00DA3118">
        <w:trPr>
          <w:gridBefore w:val="1"/>
          <w:wBefore w:w="6" w:type="dxa"/>
          <w:trHeight w:hRule="exact" w:val="454"/>
        </w:trPr>
        <w:tc>
          <w:tcPr>
            <w:tcW w:w="10006" w:type="dxa"/>
            <w:gridSpan w:val="6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50D185E" w14:textId="24749AE9" w:rsidR="002619E1" w:rsidRPr="0013589F" w:rsidRDefault="002619E1" w:rsidP="00DA3118">
            <w:pPr>
              <w:ind w:left="113"/>
            </w:pPr>
          </w:p>
        </w:tc>
      </w:tr>
      <w:tr w:rsidR="00C6439C" w:rsidRPr="000E3FC1" w14:paraId="19273DB6" w14:textId="77777777" w:rsidTr="00DA3118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C759218" w14:textId="77777777" w:rsidR="00C6439C" w:rsidRPr="000E3FC1" w:rsidRDefault="00C6439C" w:rsidP="00C6439C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Strassen-Nr.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5726B40" w14:textId="618EF226" w:rsidR="00C6439C" w:rsidRPr="000E3FC1" w:rsidRDefault="004B25B2" w:rsidP="00C6439C">
            <w:pPr>
              <w:pStyle w:val="Text85pt"/>
              <w:spacing w:before="20" w:after="20" w:line="150" w:lineRule="atLeast"/>
              <w:ind w:left="57"/>
              <w:contextualSpacing/>
              <w:rPr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129837548"/>
                <w:placeholder>
                  <w:docPart w:val="4D1D8DED94D9489C82EB27A902A0DA60"/>
                </w:placeholder>
                <w:text/>
              </w:sdtPr>
              <w:sdtEndPr/>
              <w:sdtContent>
                <w:r w:rsidR="00C6439C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1894980" w14:textId="77777777" w:rsidR="00C6439C" w:rsidRPr="000E3FC1" w:rsidRDefault="00C6439C" w:rsidP="00C6439C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AD55F69" w14:textId="77777777" w:rsidR="00C6439C" w:rsidRPr="000E3FC1" w:rsidRDefault="00C6439C" w:rsidP="00C6439C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Projekt-Nr.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BA038E" w14:textId="38065037" w:rsidR="00C6439C" w:rsidRPr="000E3FC1" w:rsidRDefault="004B25B2" w:rsidP="00C6439C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1806035830"/>
                <w:placeholder>
                  <w:docPart w:val="78FB6C138DD54211B6B34F7CCAF69224"/>
                </w:placeholder>
                <w:text/>
              </w:sdtPr>
              <w:sdtEndPr/>
              <w:sdtContent>
                <w:r w:rsidR="00C6439C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C6439C" w:rsidRPr="000E3FC1" w14:paraId="6C24E479" w14:textId="77777777" w:rsidTr="00DA3118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177261E" w14:textId="77777777" w:rsidR="00C6439C" w:rsidRPr="000E3FC1" w:rsidRDefault="00C6439C" w:rsidP="00C6439C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Strassenzug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2FE0CD0" w14:textId="2867A3C1" w:rsidR="00C6439C" w:rsidRPr="000E3FC1" w:rsidRDefault="00E1501E" w:rsidP="00C6439C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r>
              <w:rPr>
                <w:noProof/>
                <w:lang w:eastAsia="de-CH"/>
              </w:rPr>
              <w:drawing>
                <wp:anchor distT="0" distB="0" distL="114300" distR="114300" simplePos="0" relativeHeight="251658240" behindDoc="0" locked="0" layoutInCell="1" allowOverlap="1" wp14:anchorId="66DA1386" wp14:editId="154C1268">
                  <wp:simplePos x="0" y="0"/>
                  <wp:positionH relativeFrom="column">
                    <wp:posOffset>-899795</wp:posOffset>
                  </wp:positionH>
                  <wp:positionV relativeFrom="paragraph">
                    <wp:posOffset>-441960</wp:posOffset>
                  </wp:positionV>
                  <wp:extent cx="6225540" cy="857250"/>
                  <wp:effectExtent l="0" t="0" r="381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554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sdt>
              <w:sdtPr>
                <w:rPr>
                  <w:b/>
                  <w:szCs w:val="17"/>
                </w:rPr>
                <w:alias w:val="Text"/>
                <w:tag w:val="Text"/>
                <w:id w:val="1368723304"/>
                <w:placeholder>
                  <w:docPart w:val="151BAE254D8C4D41B90C5D4113D9525F"/>
                </w:placeholder>
                <w:text/>
              </w:sdtPr>
              <w:sdtEndPr/>
              <w:sdtContent>
                <w:r w:rsidR="00C6439C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73E5F15" w14:textId="77777777" w:rsidR="00C6439C" w:rsidRPr="000E3FC1" w:rsidRDefault="00C6439C" w:rsidP="00C6439C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D26218" w14:textId="77777777" w:rsidR="00C6439C" w:rsidRPr="000E3FC1" w:rsidRDefault="00C6439C" w:rsidP="00C6439C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Plan-Nr.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0A3F22" w14:textId="0A9735DD" w:rsidR="00C6439C" w:rsidRPr="000E3FC1" w:rsidRDefault="004B25B2" w:rsidP="00C6439C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208960994"/>
                <w:placeholder>
                  <w:docPart w:val="25F80A632220400CB5B5D7A630C59786"/>
                </w:placeholder>
                <w:text/>
              </w:sdtPr>
              <w:sdtEndPr/>
              <w:sdtContent>
                <w:r w:rsidR="00C6439C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C6439C" w:rsidRPr="000E3FC1" w14:paraId="18E37848" w14:textId="77777777" w:rsidTr="00DA3118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E5DF017" w14:textId="77777777" w:rsidR="00C6439C" w:rsidRPr="000E3FC1" w:rsidRDefault="00C6439C" w:rsidP="00C6439C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 w:rsidRPr="000E3FC1">
              <w:rPr>
                <w:sz w:val="17"/>
                <w:szCs w:val="17"/>
              </w:rPr>
              <w:t>Gemeinde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4D07F31" w14:textId="77777777" w:rsidR="00C6439C" w:rsidRPr="000E3FC1" w:rsidRDefault="004B25B2" w:rsidP="00C6439C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378155825"/>
                <w:placeholder>
                  <w:docPart w:val="6C8B00257B2F47B88EDA5DBEAD4F7E65"/>
                </w:placeholder>
                <w:text/>
              </w:sdtPr>
              <w:sdtEndPr/>
              <w:sdtContent>
                <w:r w:rsidR="00C6439C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AC56A9" w14:textId="77777777" w:rsidR="00C6439C" w:rsidRPr="000E3FC1" w:rsidRDefault="00C6439C" w:rsidP="00C6439C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8585C2" w14:textId="77777777" w:rsidR="00C6439C" w:rsidRPr="000E3FC1" w:rsidRDefault="00C6439C" w:rsidP="00C6439C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Format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6940B1" w14:textId="641BD8B5" w:rsidR="00C6439C" w:rsidRPr="000E3FC1" w:rsidRDefault="004B25B2" w:rsidP="00C6439C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201756319"/>
                <w:placeholder>
                  <w:docPart w:val="7CB5FA3441534657A80C9F68DB4AED72"/>
                </w:placeholder>
                <w:text/>
              </w:sdtPr>
              <w:sdtEndPr/>
              <w:sdtContent>
                <w:r w:rsidR="00C6439C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C6439C" w:rsidRPr="000E3FC1" w14:paraId="27C27976" w14:textId="77777777" w:rsidTr="00DA3118">
        <w:tblPrEx>
          <w:tblCellMar>
            <w:top w:w="136" w:type="dxa"/>
            <w:bottom w:w="74" w:type="dxa"/>
          </w:tblCellMar>
        </w:tblPrEx>
        <w:trPr>
          <w:trHeight w:hRule="exact" w:val="454"/>
        </w:trPr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98A1B8D" w14:textId="77777777" w:rsidR="00C6439C" w:rsidRPr="000E3FC1" w:rsidRDefault="00C6439C" w:rsidP="00C6439C">
            <w:pPr>
              <w:spacing w:before="20" w:after="20" w:line="150" w:lineRule="atLeast"/>
              <w:ind w:left="113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Projekt vom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24FCF4E" w14:textId="77777777" w:rsidR="00C6439C" w:rsidRPr="000E3FC1" w:rsidRDefault="004B25B2" w:rsidP="00C6439C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-1369839054"/>
                <w:placeholder>
                  <w:docPart w:val="9AEBE55D0D9245C39BD1478AB6645A21"/>
                </w:placeholder>
                <w:text/>
              </w:sdtPr>
              <w:sdtEndPr/>
              <w:sdtContent>
                <w:r w:rsidR="00C6439C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AD0D06E" w14:textId="77777777" w:rsidR="00C6439C" w:rsidRPr="000E3FC1" w:rsidRDefault="00C6439C" w:rsidP="00C6439C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D8F7C9" w14:textId="77777777" w:rsidR="00C6439C" w:rsidRPr="000E3FC1" w:rsidRDefault="00C6439C" w:rsidP="00C6439C">
            <w:pPr>
              <w:spacing w:before="20" w:after="20" w:line="150" w:lineRule="atLeast"/>
              <w:ind w:left="57"/>
              <w:contextualSpacing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Revidiert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A69C2F" w14:textId="4309CD84" w:rsidR="00C6439C" w:rsidRPr="000E3FC1" w:rsidRDefault="004B25B2" w:rsidP="00C6439C">
            <w:pPr>
              <w:pStyle w:val="Text85pt"/>
              <w:spacing w:before="20" w:after="20" w:line="150" w:lineRule="atLeast"/>
              <w:ind w:left="57"/>
              <w:contextualSpacing/>
              <w:rPr>
                <w:b/>
                <w:szCs w:val="17"/>
              </w:rPr>
            </w:pPr>
            <w:sdt>
              <w:sdtPr>
                <w:rPr>
                  <w:b/>
                  <w:szCs w:val="17"/>
                </w:rPr>
                <w:alias w:val="Text"/>
                <w:tag w:val="Text"/>
                <w:id w:val="1466077797"/>
                <w:placeholder>
                  <w:docPart w:val="247CA8F9910C451EA06ADF7CDFEF9E2D"/>
                </w:placeholder>
                <w:text/>
              </w:sdtPr>
              <w:sdtEndPr/>
              <w:sdtContent>
                <w:r w:rsidR="00C6439C" w:rsidRPr="000E3FC1">
                  <w:rPr>
                    <w:b/>
                    <w:szCs w:val="17"/>
                  </w:rPr>
                  <w:t>……</w:t>
                </w:r>
              </w:sdtContent>
            </w:sdt>
          </w:p>
        </w:tc>
      </w:tr>
      <w:tr w:rsidR="00C6439C" w:rsidRPr="0013589F" w14:paraId="0F139ED3" w14:textId="77777777" w:rsidTr="00DA3118">
        <w:trPr>
          <w:gridBefore w:val="1"/>
          <w:wBefore w:w="6" w:type="dxa"/>
          <w:trHeight w:hRule="exact" w:val="454"/>
        </w:trPr>
        <w:tc>
          <w:tcPr>
            <w:tcW w:w="10006" w:type="dxa"/>
            <w:gridSpan w:val="6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ABA7B28" w14:textId="77777777" w:rsidR="00C6439C" w:rsidRPr="0013589F" w:rsidRDefault="00C6439C" w:rsidP="00C6439C">
            <w:pPr>
              <w:ind w:left="113"/>
            </w:pPr>
          </w:p>
        </w:tc>
      </w:tr>
      <w:tr w:rsidR="00C6439C" w:rsidRPr="00725A48" w14:paraId="4613713E" w14:textId="77777777" w:rsidTr="00DA3118">
        <w:trPr>
          <w:gridBefore w:val="1"/>
          <w:wBefore w:w="6" w:type="dxa"/>
          <w:trHeight w:val="907"/>
        </w:trPr>
        <w:tc>
          <w:tcPr>
            <w:tcW w:w="1000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0D0B3" w14:textId="38BE97AF" w:rsidR="00C6439C" w:rsidRPr="00725A48" w:rsidRDefault="00E1501E" w:rsidP="00C6439C">
            <w:pPr>
              <w:pStyle w:val="Titel"/>
              <w:spacing w:before="40" w:after="40"/>
              <w:ind w:left="113"/>
              <w:contextualSpacing w:val="0"/>
              <w:rPr>
                <w:b/>
              </w:rPr>
            </w:pPr>
            <w:r>
              <w:rPr>
                <w:b/>
              </w:rPr>
              <w:t>Bauleiterbericht</w:t>
            </w:r>
          </w:p>
        </w:tc>
      </w:tr>
      <w:tr w:rsidR="00C6439C" w:rsidRPr="00725A48" w14:paraId="68CA1E7E" w14:textId="77777777" w:rsidTr="00DA3118">
        <w:trPr>
          <w:gridBefore w:val="1"/>
          <w:wBefore w:w="6" w:type="dxa"/>
          <w:trHeight w:val="907"/>
        </w:trPr>
        <w:tc>
          <w:tcPr>
            <w:tcW w:w="10006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2EC2812" w14:textId="77777777" w:rsidR="00C6439C" w:rsidRPr="00922609" w:rsidRDefault="004B25B2" w:rsidP="00C6439C">
            <w:pPr>
              <w:pStyle w:val="Titel"/>
              <w:ind w:left="113"/>
            </w:pPr>
            <w:sdt>
              <w:sdtPr>
                <w:alias w:val="Text"/>
                <w:tag w:val="Text"/>
                <w:id w:val="2110847088"/>
                <w:placeholder>
                  <w:docPart w:val="B8790F6482E042BA9B463DFA93C30CAB"/>
                </w:placeholder>
                <w:showingPlcHdr/>
                <w:text/>
              </w:sdtPr>
              <w:sdtEndPr/>
              <w:sdtContent>
                <w:r w:rsidR="00C6439C" w:rsidRPr="003F416F">
                  <w:rPr>
                    <w:rStyle w:val="Platzhaltertext"/>
                  </w:rPr>
                  <w:t>....................</w:t>
                </w:r>
              </w:sdtContent>
            </w:sdt>
            <w:r w:rsidR="00C6439C">
              <w:rPr>
                <w:rStyle w:val="beVerborgenerKommentarZchn"/>
              </w:rPr>
              <w:t xml:space="preserve"> N</w:t>
            </w:r>
            <w:r w:rsidR="00C6439C" w:rsidRPr="00B852F0">
              <w:rPr>
                <w:rStyle w:val="beVerborgenerKommentarZchn"/>
              </w:rPr>
              <w:t>ame des Projekts eingeben</w:t>
            </w:r>
          </w:p>
        </w:tc>
      </w:tr>
      <w:tr w:rsidR="00C6439C" w:rsidRPr="0013589F" w14:paraId="10D48DF3" w14:textId="77777777" w:rsidTr="00DA3118">
        <w:trPr>
          <w:gridBefore w:val="1"/>
          <w:wBefore w:w="6" w:type="dxa"/>
          <w:trHeight w:val="5083"/>
        </w:trPr>
        <w:tc>
          <w:tcPr>
            <w:tcW w:w="10006" w:type="dxa"/>
            <w:gridSpan w:val="6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D00AD9A" w14:textId="77777777" w:rsidR="00C6439C" w:rsidRDefault="00C6439C" w:rsidP="00C6439C">
            <w:pPr>
              <w:ind w:left="113"/>
            </w:pPr>
          </w:p>
          <w:p w14:paraId="0E10C105" w14:textId="77777777" w:rsidR="00C6439C" w:rsidRDefault="00C6439C" w:rsidP="00C6439C">
            <w:pPr>
              <w:ind w:left="113"/>
            </w:pPr>
          </w:p>
          <w:p w14:paraId="33C988A7" w14:textId="77777777" w:rsidR="00C6439C" w:rsidRDefault="00C6439C" w:rsidP="00C6439C">
            <w:pPr>
              <w:ind w:left="113"/>
            </w:pPr>
          </w:p>
          <w:p w14:paraId="558C2C1C" w14:textId="77777777" w:rsidR="00C6439C" w:rsidRDefault="00C6439C" w:rsidP="00C6439C">
            <w:pPr>
              <w:ind w:left="113"/>
            </w:pPr>
          </w:p>
          <w:p w14:paraId="7D8505E9" w14:textId="77777777" w:rsidR="00C6439C" w:rsidRDefault="00C6439C" w:rsidP="00C6439C">
            <w:pPr>
              <w:ind w:left="113"/>
            </w:pPr>
          </w:p>
          <w:p w14:paraId="7340B061" w14:textId="77777777" w:rsidR="00C6439C" w:rsidRDefault="00C6439C" w:rsidP="00C6439C">
            <w:pPr>
              <w:ind w:left="113"/>
            </w:pPr>
          </w:p>
          <w:p w14:paraId="13BB7972" w14:textId="77777777" w:rsidR="00C6439C" w:rsidRDefault="00C6439C" w:rsidP="00C6439C">
            <w:pPr>
              <w:ind w:left="113"/>
            </w:pPr>
          </w:p>
          <w:p w14:paraId="1A2EB5CD" w14:textId="77777777" w:rsidR="00C6439C" w:rsidRDefault="00C6439C" w:rsidP="00C6439C">
            <w:pPr>
              <w:ind w:left="113"/>
            </w:pPr>
          </w:p>
          <w:p w14:paraId="0D013378" w14:textId="77777777" w:rsidR="00C6439C" w:rsidRDefault="00C6439C" w:rsidP="00C6439C">
            <w:pPr>
              <w:tabs>
                <w:tab w:val="left" w:pos="4965"/>
              </w:tabs>
              <w:ind w:left="113"/>
            </w:pPr>
          </w:p>
          <w:p w14:paraId="02204CB4" w14:textId="77777777" w:rsidR="00C6439C" w:rsidRDefault="00C6439C" w:rsidP="00C6439C">
            <w:pPr>
              <w:tabs>
                <w:tab w:val="left" w:pos="4965"/>
              </w:tabs>
              <w:ind w:left="113"/>
            </w:pPr>
          </w:p>
          <w:p w14:paraId="2C2B3B28" w14:textId="77777777" w:rsidR="00C6439C" w:rsidRDefault="00C6439C" w:rsidP="00C6439C">
            <w:pPr>
              <w:tabs>
                <w:tab w:val="left" w:pos="4965"/>
              </w:tabs>
              <w:ind w:left="113"/>
            </w:pPr>
          </w:p>
          <w:p w14:paraId="118935FE" w14:textId="77777777" w:rsidR="00C6439C" w:rsidRDefault="00C6439C" w:rsidP="00C6439C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r>
              <w:t>Projektverfassende</w:t>
            </w:r>
          </w:p>
          <w:p w14:paraId="57E90E30" w14:textId="77777777" w:rsidR="00C6439C" w:rsidRDefault="00C6439C" w:rsidP="00C6439C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</w:p>
          <w:p w14:paraId="22D23B21" w14:textId="77777777" w:rsidR="00C6439C" w:rsidRPr="00B64AF8" w:rsidRDefault="004B25B2" w:rsidP="00C6439C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1918514777"/>
                <w:placeholder>
                  <w:docPart w:val="D2B18DF846E847FEBD2374D94AC00FD2"/>
                </w:placeholder>
                <w:text/>
              </w:sdtPr>
              <w:sdtEndPr/>
              <w:sdtContent>
                <w:r w:rsidR="00C6439C" w:rsidRPr="00B64AF8">
                  <w:t>……</w:t>
                </w:r>
              </w:sdtContent>
            </w:sdt>
            <w:r w:rsidR="00C6439C" w:rsidRPr="00B64AF8">
              <w:t xml:space="preserve"> </w:t>
            </w:r>
            <w:r w:rsidR="00C6439C" w:rsidRPr="00B64AF8">
              <w:rPr>
                <w:rStyle w:val="beVerborgenerKommentarZchn"/>
              </w:rPr>
              <w:t>Firma</w:t>
            </w:r>
          </w:p>
          <w:p w14:paraId="763325D8" w14:textId="77777777" w:rsidR="00C6439C" w:rsidRPr="00B64AF8" w:rsidRDefault="004B25B2" w:rsidP="00C6439C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-1357660656"/>
                <w:placeholder>
                  <w:docPart w:val="0EC2E8EAF55B41888B62F577E98F80E4"/>
                </w:placeholder>
                <w:text/>
              </w:sdtPr>
              <w:sdtEndPr/>
              <w:sdtContent>
                <w:r w:rsidR="00C6439C" w:rsidRPr="00B64AF8">
                  <w:t>……</w:t>
                </w:r>
              </w:sdtContent>
            </w:sdt>
            <w:r w:rsidR="00C6439C" w:rsidRPr="00B64AF8">
              <w:t xml:space="preserve"> </w:t>
            </w:r>
            <w:r w:rsidR="00C6439C" w:rsidRPr="00B64AF8">
              <w:rPr>
                <w:rStyle w:val="beVerborgenerKommentarZchn"/>
              </w:rPr>
              <w:t>Strasse</w:t>
            </w:r>
          </w:p>
          <w:p w14:paraId="233FCCE7" w14:textId="77777777" w:rsidR="00C6439C" w:rsidRPr="00B64AF8" w:rsidRDefault="004B25B2" w:rsidP="00C6439C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-666251834"/>
                <w:placeholder>
                  <w:docPart w:val="2835EC7C62BB404194D0E22E52081842"/>
                </w:placeholder>
                <w:text/>
              </w:sdtPr>
              <w:sdtEndPr/>
              <w:sdtContent>
                <w:r w:rsidR="00C6439C" w:rsidRPr="00B64AF8">
                  <w:t>……</w:t>
                </w:r>
              </w:sdtContent>
            </w:sdt>
            <w:r w:rsidR="00C6439C" w:rsidRPr="00B64AF8">
              <w:t xml:space="preserve"> </w:t>
            </w:r>
            <w:r w:rsidR="00C6439C" w:rsidRPr="00B64AF8">
              <w:rPr>
                <w:rStyle w:val="beVerborgenerKommentarZchn"/>
              </w:rPr>
              <w:t>Ort</w:t>
            </w:r>
          </w:p>
          <w:p w14:paraId="61A47017" w14:textId="77777777" w:rsidR="00C6439C" w:rsidRPr="00B64AF8" w:rsidRDefault="004B25B2" w:rsidP="00C6439C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1837954718"/>
                <w:text/>
              </w:sdtPr>
              <w:sdtEndPr/>
              <w:sdtContent>
                <w:r w:rsidR="00C6439C" w:rsidRPr="00B64AF8">
                  <w:t>……</w:t>
                </w:r>
              </w:sdtContent>
            </w:sdt>
            <w:r w:rsidR="00C6439C" w:rsidRPr="00B64AF8">
              <w:t xml:space="preserve"> </w:t>
            </w:r>
            <w:r w:rsidR="00C6439C" w:rsidRPr="00B64AF8">
              <w:rPr>
                <w:rStyle w:val="beVerborgenerKommentarZchn"/>
              </w:rPr>
              <w:t>Telefonnummer/n</w:t>
            </w:r>
          </w:p>
          <w:p w14:paraId="7C6D08B4" w14:textId="77777777" w:rsidR="00C6439C" w:rsidRPr="00B64AF8" w:rsidRDefault="004B25B2" w:rsidP="00C6439C">
            <w:pPr>
              <w:pStyle w:val="Text85pt"/>
              <w:tabs>
                <w:tab w:val="left" w:pos="4950"/>
                <w:tab w:val="left" w:pos="5957"/>
              </w:tabs>
              <w:ind w:left="113"/>
            </w:pPr>
            <w:sdt>
              <w:sdtPr>
                <w:alias w:val="Text"/>
                <w:tag w:val="Text"/>
                <w:id w:val="616558814"/>
                <w:text/>
              </w:sdtPr>
              <w:sdtEndPr/>
              <w:sdtContent>
                <w:r w:rsidR="00C6439C" w:rsidRPr="00B64AF8">
                  <w:t>……</w:t>
                </w:r>
              </w:sdtContent>
            </w:sdt>
            <w:r w:rsidR="00C6439C" w:rsidRPr="00B64AF8">
              <w:t xml:space="preserve"> </w:t>
            </w:r>
            <w:r w:rsidR="00C6439C" w:rsidRPr="00B64AF8">
              <w:rPr>
                <w:rStyle w:val="beVerborgenerKommentarZchn"/>
              </w:rPr>
              <w:t>E-Mail</w:t>
            </w:r>
          </w:p>
          <w:p w14:paraId="7DF3E63C" w14:textId="77777777" w:rsidR="00C6439C" w:rsidRPr="0013589F" w:rsidRDefault="00C6439C" w:rsidP="00C6439C">
            <w:pPr>
              <w:pStyle w:val="Text85pt"/>
              <w:ind w:left="113"/>
            </w:pPr>
          </w:p>
        </w:tc>
      </w:tr>
    </w:tbl>
    <w:p w14:paraId="45566A62" w14:textId="77777777" w:rsidR="002619E1" w:rsidRDefault="002619E1" w:rsidP="002619E1">
      <w:pPr>
        <w:pStyle w:val="Text85pt"/>
      </w:pPr>
    </w:p>
    <w:p w14:paraId="754B4CCD" w14:textId="77777777" w:rsidR="006E713C" w:rsidRPr="0013589F" w:rsidRDefault="006E713C" w:rsidP="00CA0F64">
      <w:pPr>
        <w:pStyle w:val="Text85pt"/>
      </w:pPr>
      <w:r w:rsidRPr="0013589F">
        <w:br w:type="page"/>
      </w:r>
    </w:p>
    <w:sdt>
      <w:sdtPr>
        <w:rPr>
          <w:rFonts w:asciiTheme="minorHAnsi" w:eastAsiaTheme="minorHAnsi" w:hAnsiTheme="minorHAnsi" w:cstheme="minorBidi"/>
          <w:b w:val="0"/>
          <w:szCs w:val="22"/>
        </w:rPr>
        <w:id w:val="-341472833"/>
        <w:docPartObj>
          <w:docPartGallery w:val="Table of Contents"/>
          <w:docPartUnique/>
        </w:docPartObj>
      </w:sdtPr>
      <w:sdtEndPr>
        <w:rPr>
          <w:rFonts w:cs="System"/>
          <w:bCs w:val="0"/>
        </w:rPr>
      </w:sdtEndPr>
      <w:sdtContent>
        <w:p w14:paraId="64CE44CA" w14:textId="77777777" w:rsidR="00E479C7" w:rsidRPr="00336989" w:rsidRDefault="00E479C7" w:rsidP="00E479C7">
          <w:pPr>
            <w:pStyle w:val="Inhaltsverzeichnisberschrift"/>
          </w:pPr>
          <w:r w:rsidRPr="00336989">
            <w:t>Inhaltsverzeichnis</w:t>
          </w:r>
        </w:p>
        <w:p w14:paraId="14DE4EDA" w14:textId="4A16BF87" w:rsidR="002819E8" w:rsidRDefault="00A503AD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6737718" w:history="1">
            <w:r w:rsidR="002819E8" w:rsidRPr="008E4737">
              <w:rPr>
                <w:rStyle w:val="Hyperlink"/>
                <w:noProof/>
              </w:rPr>
              <w:t>Standort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_Toc166737718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2F83BE1D" w14:textId="1F258373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19" w:history="1">
            <w:r w:rsidR="002819E8" w:rsidRPr="008E4737">
              <w:rPr>
                <w:rStyle w:val="Hyperlink"/>
                <w:noProof/>
                <w:spacing w:val="-10"/>
              </w:rPr>
              <w:t>1.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Organisation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_Toc166737719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6C212BDC" w14:textId="4CC2F8F2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20" w:history="1">
            <w:r w:rsidR="002819E8" w:rsidRPr="008E4737">
              <w:rPr>
                <w:rStyle w:val="Hyperlink"/>
                <w:noProof/>
                <w:spacing w:val="-10"/>
              </w:rPr>
              <w:t>2.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Termine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_Toc166737720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4F9C8225" w14:textId="035C8BB9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21" w:history="1">
            <w:r w:rsidR="002819E8" w:rsidRPr="008E4737">
              <w:rPr>
                <w:rStyle w:val="Hyperlink"/>
                <w:noProof/>
                <w:spacing w:val="-10"/>
              </w:rPr>
              <w:t>3.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Umschreibung der Baustelle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_Toc166737721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42399C95" w14:textId="229F7BD6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22" w:history="1">
            <w:r w:rsidR="002819E8" w:rsidRPr="008E4737">
              <w:rPr>
                <w:rStyle w:val="Hyperlink"/>
                <w:noProof/>
                <w:spacing w:val="-10"/>
              </w:rPr>
              <w:t>3.1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Installationen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_Toc166737722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3738E37C" w14:textId="550CF271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23" w:history="1">
            <w:r w:rsidR="002819E8" w:rsidRPr="008E4737">
              <w:rPr>
                <w:rStyle w:val="Hyperlink"/>
                <w:noProof/>
                <w:spacing w:val="-10"/>
              </w:rPr>
              <w:t>3.2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Art und Umfang der ausgeführten Arbeiten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_Toc166737723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1C7BE058" w14:textId="45311EBE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24" w:history="1">
            <w:r w:rsidR="002819E8" w:rsidRPr="008E4737">
              <w:rPr>
                <w:rStyle w:val="Hyperlink"/>
                <w:noProof/>
                <w:spacing w:val="-10"/>
              </w:rPr>
              <w:t>3.3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Arbeiten für Dritte (Art und Kosten)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_Toc166737724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575A50B5" w14:textId="117865F7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25" w:history="1">
            <w:r w:rsidR="002819E8" w:rsidRPr="008E4737">
              <w:rPr>
                <w:rStyle w:val="Hyperlink"/>
                <w:noProof/>
                <w:spacing w:val="-10"/>
              </w:rPr>
              <w:t>3.4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Bauvorgang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_Toc166737725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3ED70732" w14:textId="51E250E0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26" w:history="1">
            <w:r w:rsidR="002819E8" w:rsidRPr="008E4737">
              <w:rPr>
                <w:rStyle w:val="Hyperlink"/>
                <w:noProof/>
                <w:spacing w:val="-10"/>
              </w:rPr>
              <w:t>3.5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Verkehrsorganisation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_Toc166737726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5A3BE207" w14:textId="6E2D434E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27" w:history="1">
            <w:r w:rsidR="002819E8" w:rsidRPr="008E4737">
              <w:rPr>
                <w:rStyle w:val="Hyperlink"/>
                <w:noProof/>
                <w:spacing w:val="-10"/>
              </w:rPr>
              <w:t>4.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Arbeiten Dritter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_Toc166737727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3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465B10B7" w14:textId="056B1432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28" w:history="1">
            <w:r w:rsidR="002819E8" w:rsidRPr="008E4737">
              <w:rPr>
                <w:rStyle w:val="Hyperlink"/>
                <w:noProof/>
                <w:spacing w:val="-10"/>
              </w:rPr>
              <w:t>5.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Hauptausmasse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_Toc166737728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4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2E9D2515" w14:textId="2B0B0C97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29" w:history="1">
            <w:r w:rsidR="002819E8" w:rsidRPr="008E4737">
              <w:rPr>
                <w:rStyle w:val="Hyperlink"/>
                <w:noProof/>
                <w:spacing w:val="-10"/>
              </w:rPr>
              <w:t>6.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Bemerkungen zu den Kosten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_Toc166737729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4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5DA45FFB" w14:textId="1E652DBE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30" w:history="1">
            <w:r w:rsidR="002819E8" w:rsidRPr="008E4737">
              <w:rPr>
                <w:rStyle w:val="Hyperlink"/>
                <w:noProof/>
                <w:spacing w:val="-10"/>
              </w:rPr>
              <w:t>6.1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Begründung Mehr-/Minderkosten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_Toc166737730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4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060319B9" w14:textId="3868CF9F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31" w:history="1">
            <w:r w:rsidR="002819E8" w:rsidRPr="008E4737">
              <w:rPr>
                <w:rStyle w:val="Hyperlink"/>
                <w:noProof/>
                <w:spacing w:val="-10"/>
              </w:rPr>
              <w:t>6.2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Begründung hoher Regieanteile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_Toc166737731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4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3FFE7326" w14:textId="0387998A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32" w:history="1">
            <w:r w:rsidR="002819E8" w:rsidRPr="008E4737">
              <w:rPr>
                <w:rStyle w:val="Hyperlink"/>
                <w:noProof/>
                <w:spacing w:val="-10"/>
              </w:rPr>
              <w:t>6.3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Teuerung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_Toc166737732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4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1F944156" w14:textId="7064AF61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33" w:history="1">
            <w:r w:rsidR="002819E8" w:rsidRPr="008E4737">
              <w:rPr>
                <w:rStyle w:val="Hyperlink"/>
                <w:noProof/>
                <w:spacing w:val="-10"/>
              </w:rPr>
              <w:t>6.4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Kostenstatistik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_Toc166737733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4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159B537E" w14:textId="2E61BC0F" w:rsidR="002819E8" w:rsidRDefault="004B25B2">
          <w:pPr>
            <w:pStyle w:val="Verzeichnis2"/>
            <w:rPr>
              <w:rFonts w:eastAsiaTheme="minorEastAsia" w:cstheme="minorBidi"/>
              <w:bCs w:val="0"/>
              <w:noProof/>
              <w:spacing w:val="0"/>
              <w:sz w:val="22"/>
              <w:lang w:eastAsia="de-CH"/>
            </w:rPr>
          </w:pPr>
          <w:hyperlink w:anchor="_Toc166737734" w:history="1">
            <w:r w:rsidR="002819E8" w:rsidRPr="008E4737">
              <w:rPr>
                <w:rStyle w:val="Hyperlink"/>
                <w:noProof/>
                <w:spacing w:val="-10"/>
              </w:rPr>
              <w:t>6.5</w:t>
            </w:r>
            <w:r w:rsidR="002819E8">
              <w:rPr>
                <w:rFonts w:eastAsiaTheme="minorEastAsia" w:cstheme="minorBidi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Streitigkeiten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_Toc166737734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4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02DEB4AF" w14:textId="02EF83C7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35" w:history="1">
            <w:r w:rsidR="002819E8" w:rsidRPr="008E4737">
              <w:rPr>
                <w:rStyle w:val="Hyperlink"/>
                <w:noProof/>
                <w:spacing w:val="-10"/>
              </w:rPr>
              <w:t>7.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Besonderheiten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_Toc166737735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4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34C661FC" w14:textId="251D25E7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36" w:history="1">
            <w:r w:rsidR="002819E8" w:rsidRPr="008E4737">
              <w:rPr>
                <w:rStyle w:val="Hyperlink"/>
                <w:noProof/>
                <w:spacing w:val="-10"/>
              </w:rPr>
              <w:t>8.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Hinweise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_Toc166737736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4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39A9D42B" w14:textId="46B03567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37" w:history="1">
            <w:r w:rsidR="002819E8" w:rsidRPr="008E4737">
              <w:rPr>
                <w:rStyle w:val="Hyperlink"/>
                <w:noProof/>
                <w:spacing w:val="-10"/>
              </w:rPr>
              <w:t>9.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Schlussrechnung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_Toc166737737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5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433D5B60" w14:textId="4B2666B5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38" w:history="1">
            <w:r w:rsidR="002819E8" w:rsidRPr="008E4737">
              <w:rPr>
                <w:rStyle w:val="Hyperlink"/>
                <w:noProof/>
                <w:spacing w:val="-10"/>
              </w:rPr>
              <w:t>10.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Fotodokumentation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_Toc166737738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5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23E73EFA" w14:textId="5B9A6952" w:rsidR="002819E8" w:rsidRDefault="004B25B2">
          <w:pPr>
            <w:pStyle w:val="Verzeichnis1"/>
            <w:rPr>
              <w:rFonts w:eastAsiaTheme="minorEastAsia" w:cstheme="minorBidi"/>
              <w:b w:val="0"/>
              <w:bCs w:val="0"/>
              <w:noProof/>
              <w:spacing w:val="0"/>
              <w:sz w:val="22"/>
              <w:lang w:eastAsia="de-CH"/>
            </w:rPr>
          </w:pPr>
          <w:hyperlink w:anchor="_Toc166737739" w:history="1">
            <w:r w:rsidR="002819E8" w:rsidRPr="008E4737">
              <w:rPr>
                <w:rStyle w:val="Hyperlink"/>
                <w:noProof/>
                <w:spacing w:val="-10"/>
              </w:rPr>
              <w:t>11.</w:t>
            </w:r>
            <w:r w:rsidR="002819E8">
              <w:rPr>
                <w:rFonts w:eastAsiaTheme="minorEastAsia" w:cstheme="minorBidi"/>
                <w:b w:val="0"/>
                <w:bCs w:val="0"/>
                <w:noProof/>
                <w:spacing w:val="0"/>
                <w:sz w:val="22"/>
                <w:lang w:eastAsia="de-CH"/>
              </w:rPr>
              <w:tab/>
            </w:r>
            <w:r w:rsidR="002819E8" w:rsidRPr="008E4737">
              <w:rPr>
                <w:rStyle w:val="Hyperlink"/>
                <w:noProof/>
              </w:rPr>
              <w:t>Projektsteckbrief</w:t>
            </w:r>
            <w:r w:rsidR="002819E8">
              <w:rPr>
                <w:noProof/>
                <w:webHidden/>
              </w:rPr>
              <w:tab/>
            </w:r>
            <w:r w:rsidR="002819E8">
              <w:rPr>
                <w:noProof/>
                <w:webHidden/>
              </w:rPr>
              <w:fldChar w:fldCharType="begin"/>
            </w:r>
            <w:r w:rsidR="002819E8">
              <w:rPr>
                <w:noProof/>
                <w:webHidden/>
              </w:rPr>
              <w:instrText xml:space="preserve"> PAGEREF _Toc166737739 \h </w:instrText>
            </w:r>
            <w:r w:rsidR="002819E8">
              <w:rPr>
                <w:noProof/>
                <w:webHidden/>
              </w:rPr>
            </w:r>
            <w:r w:rsidR="002819E8">
              <w:rPr>
                <w:noProof/>
                <w:webHidden/>
              </w:rPr>
              <w:fldChar w:fldCharType="separate"/>
            </w:r>
            <w:r w:rsidR="002819E8">
              <w:rPr>
                <w:noProof/>
                <w:webHidden/>
              </w:rPr>
              <w:t>5</w:t>
            </w:r>
            <w:r w:rsidR="002819E8">
              <w:rPr>
                <w:noProof/>
                <w:webHidden/>
              </w:rPr>
              <w:fldChar w:fldCharType="end"/>
            </w:r>
          </w:hyperlink>
        </w:p>
        <w:p w14:paraId="69C8ADC6" w14:textId="2BB9E04A" w:rsidR="00965379" w:rsidRDefault="00A503AD" w:rsidP="00A503AD">
          <w:pPr>
            <w:spacing w:line="215" w:lineRule="atLeast"/>
            <w:ind w:left="709" w:hanging="709"/>
          </w:pPr>
          <w:r>
            <w:fldChar w:fldCharType="end"/>
          </w:r>
        </w:p>
      </w:sdtContent>
    </w:sdt>
    <w:p w14:paraId="52BF7A91" w14:textId="34F1BFED" w:rsidR="00965379" w:rsidRDefault="00D8191F" w:rsidP="00D8191F">
      <w:pPr>
        <w:pStyle w:val="beVerborgenerKommentar"/>
      </w:pPr>
      <w:r w:rsidRPr="00D8191F">
        <w:t>Im Projekt nicht relevante/betroffene Kapitel sind zu löschen.</w:t>
      </w:r>
    </w:p>
    <w:p w14:paraId="0BD219EE" w14:textId="77777777" w:rsidR="00D8191F" w:rsidRDefault="00D8191F" w:rsidP="002B5392">
      <w:pPr>
        <w:spacing w:after="0"/>
      </w:pPr>
    </w:p>
    <w:p w14:paraId="16CDED43" w14:textId="77777777" w:rsidR="00965379" w:rsidRDefault="00965379" w:rsidP="002B5392">
      <w:pPr>
        <w:pStyle w:val="Text85pt"/>
      </w:pPr>
      <w:r>
        <w:br w:type="page"/>
      </w:r>
      <w:bookmarkStart w:id="0" w:name="_GoBack"/>
      <w:bookmarkEnd w:id="0"/>
    </w:p>
    <w:p w14:paraId="7513DBFC" w14:textId="5FD5FD5D" w:rsidR="004E3590" w:rsidRDefault="004E3590" w:rsidP="004E3590">
      <w:pPr>
        <w:pStyle w:val="berschrift1"/>
      </w:pPr>
      <w:bookmarkStart w:id="1" w:name="_Toc166737718"/>
      <w:bookmarkStart w:id="2" w:name="_Toc14859776"/>
      <w:r>
        <w:lastRenderedPageBreak/>
        <w:t>Standort</w:t>
      </w:r>
      <w:bookmarkEnd w:id="1"/>
    </w:p>
    <w:p w14:paraId="15EB38AD" w14:textId="2BC162AC" w:rsidR="006717DC" w:rsidRDefault="006717DC" w:rsidP="006717DC">
      <w:pPr>
        <w:pStyle w:val="beLauftext"/>
        <w:rPr>
          <w:rStyle w:val="beVerborgenerKommentarZchn"/>
        </w:rPr>
      </w:pPr>
      <w:r w:rsidRPr="000B3E72">
        <w:rPr>
          <w:rStyle w:val="beVerborgenerKommentarZchn"/>
        </w:rPr>
        <w:t>A4-Ausschnitt LK 1:25'000, Markierung Projektperimeter (rot); Angabe: Kantonsstrasse Nr.</w:t>
      </w:r>
      <w:r w:rsidR="00307CFC">
        <w:rPr>
          <w:rStyle w:val="beVerborgenerKommentarZchn"/>
        </w:rPr>
        <w:t>, Strassenzug</w:t>
      </w:r>
      <w:r w:rsidRPr="000B3E72">
        <w:rPr>
          <w:rStyle w:val="beVerborgenerKommentarZchn"/>
        </w:rPr>
        <w:t xml:space="preserve"> (von/bis)</w:t>
      </w:r>
      <w:r w:rsidR="00307CFC">
        <w:rPr>
          <w:rStyle w:val="beVerborgenerKommentarZchn"/>
        </w:rPr>
        <w:t>,</w:t>
      </w:r>
      <w:r w:rsidRPr="000B3E72">
        <w:rPr>
          <w:rStyle w:val="beVerborgenerKommentarZchn"/>
        </w:rPr>
        <w:t xml:space="preserve"> Gemeinden, Ausbaulänge, Legende</w:t>
      </w:r>
    </w:p>
    <w:p w14:paraId="7BEA0E80" w14:textId="77777777" w:rsidR="00543A9E" w:rsidRPr="00543A9E" w:rsidRDefault="00543A9E" w:rsidP="008006A3">
      <w:pPr>
        <w:pStyle w:val="beLauftext"/>
      </w:pPr>
      <w:r>
        <w:t>Bild/Text einfügen</w:t>
      </w:r>
    </w:p>
    <w:p w14:paraId="638B73CE" w14:textId="509E41B2" w:rsidR="00E173F6" w:rsidRPr="00336989" w:rsidRDefault="00E1501E" w:rsidP="00D73AF2">
      <w:pPr>
        <w:pStyle w:val="H1"/>
        <w:spacing w:before="800"/>
        <w:ind w:left="0" w:firstLine="0"/>
      </w:pPr>
      <w:bookmarkStart w:id="3" w:name="_Toc166737719"/>
      <w:bookmarkEnd w:id="2"/>
      <w:r>
        <w:t>Organisation</w:t>
      </w:r>
      <w:bookmarkEnd w:id="3"/>
    </w:p>
    <w:p w14:paraId="76665144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Projektverfasser (Ingenieurbüro, Sachbearbeiter)</w:t>
      </w:r>
    </w:p>
    <w:p w14:paraId="4E488D45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Vorbereitung Submission</w:t>
      </w:r>
    </w:p>
    <w:p w14:paraId="50607BBD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Bauherr(en)</w:t>
      </w:r>
    </w:p>
    <w:p w14:paraId="2077DC2D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Oberbauleitung (Projektleiter)</w:t>
      </w:r>
    </w:p>
    <w:p w14:paraId="31466E02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Bauleitung (Bauleiter)</w:t>
      </w:r>
    </w:p>
    <w:p w14:paraId="75F71D63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Vermessung (Geometer, Sachbearbeiter)</w:t>
      </w:r>
    </w:p>
    <w:p w14:paraId="242F56ED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Experten (Geologe, Labor, Biologe)</w:t>
      </w:r>
    </w:p>
    <w:p w14:paraId="47269498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Hauptunternehmer, bei ARGE die %-beteiligung der einzelnen Firmen, mit Angabe Baustellenchef, Bauführer und Polier</w:t>
      </w:r>
    </w:p>
    <w:p w14:paraId="2E1F6489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Unterakkordanten</w:t>
      </w:r>
    </w:p>
    <w:p w14:paraId="0560A308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Hauptlieferanten (Kies, Beton, Stahl, Zementwaren, Natursteine, Belag, Geländer, Leitplanken, Fahr-bahnübergänge, Lager, Kunststoff- und andere Spezialprodukte)</w:t>
      </w:r>
    </w:p>
    <w:p w14:paraId="675B136A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Entnahmestellen für Schütt- und Koffermaterial</w:t>
      </w:r>
    </w:p>
    <w:p w14:paraId="31D9077C" w14:textId="77777777" w:rsid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Deponien (Aushub-, Zwischen- und Sonderdeponien)</w:t>
      </w:r>
    </w:p>
    <w:p w14:paraId="61FD36B7" w14:textId="53BA6C49" w:rsidR="00543A9E" w:rsidRPr="006B1729" w:rsidRDefault="00543A9E" w:rsidP="00E1501E">
      <w:pPr>
        <w:pStyle w:val="beLauftext"/>
      </w:pPr>
      <w:r w:rsidRPr="006B1729">
        <w:t>Text eingeben</w:t>
      </w:r>
    </w:p>
    <w:p w14:paraId="5232B89D" w14:textId="26FFBBE2" w:rsidR="002B5392" w:rsidRDefault="00E1501E" w:rsidP="00D73AF2">
      <w:pPr>
        <w:pStyle w:val="H1"/>
        <w:spacing w:before="800"/>
        <w:ind w:left="0" w:firstLine="0"/>
      </w:pPr>
      <w:bookmarkStart w:id="4" w:name="_Toc166737720"/>
      <w:r>
        <w:t>Termine</w:t>
      </w:r>
      <w:bookmarkEnd w:id="4"/>
    </w:p>
    <w:p w14:paraId="057306D3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Submissionen (Bezug, Eingabe, Vergabe, Teilnehmer)</w:t>
      </w:r>
    </w:p>
    <w:p w14:paraId="28D99256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Baubeginn</w:t>
      </w:r>
    </w:p>
    <w:p w14:paraId="3DCFC43C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Zwischentermine</w:t>
      </w:r>
    </w:p>
    <w:p w14:paraId="66A80737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Verkehrsbeschränkungen</w:t>
      </w:r>
    </w:p>
    <w:p w14:paraId="5729A584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Umleitungen</w:t>
      </w:r>
    </w:p>
    <w:p w14:paraId="73BF9F4D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Belagseinbau</w:t>
      </w:r>
    </w:p>
    <w:p w14:paraId="194F51D3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Bauetappen</w:t>
      </w:r>
    </w:p>
    <w:p w14:paraId="1302C114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Inbetriebnahmen</w:t>
      </w:r>
    </w:p>
    <w:p w14:paraId="6BB5E34C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Bauende</w:t>
      </w:r>
    </w:p>
    <w:p w14:paraId="79715F1A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Prüfung(en) und Abnahme(n)</w:t>
      </w:r>
    </w:p>
    <w:p w14:paraId="0D5A5804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Übergaben</w:t>
      </w:r>
    </w:p>
    <w:p w14:paraId="5DEF56C3" w14:textId="77777777" w:rsidR="00E1501E" w:rsidRP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Schlussprüfung (Garantieablauf)</w:t>
      </w:r>
    </w:p>
    <w:p w14:paraId="1C4912AC" w14:textId="77777777" w:rsidR="00E1501E" w:rsidRDefault="00E1501E" w:rsidP="00E1501E">
      <w:pPr>
        <w:pStyle w:val="beLauftext"/>
        <w:rPr>
          <w:rStyle w:val="beVerborgenerKommentarZchn"/>
        </w:rPr>
      </w:pPr>
      <w:r w:rsidRPr="00E1501E">
        <w:rPr>
          <w:rStyle w:val="beVerborgenerKommentarZchn"/>
        </w:rPr>
        <w:t>‒ Weitere Termine von Bedeutung</w:t>
      </w:r>
    </w:p>
    <w:p w14:paraId="20FD216E" w14:textId="48C08207" w:rsidR="00AE6805" w:rsidRDefault="00AE6805" w:rsidP="00E1501E">
      <w:pPr>
        <w:pStyle w:val="beLauftext"/>
      </w:pPr>
      <w:r w:rsidRPr="00336989">
        <w:t>Text</w:t>
      </w:r>
      <w:r>
        <w:t xml:space="preserve"> eingeben</w:t>
      </w:r>
    </w:p>
    <w:p w14:paraId="303C2438" w14:textId="08CCA6D8" w:rsidR="003F66A3" w:rsidRDefault="00E1501E" w:rsidP="005170E4">
      <w:pPr>
        <w:pStyle w:val="H1"/>
        <w:spacing w:before="800"/>
        <w:ind w:left="0" w:firstLine="0"/>
      </w:pPr>
      <w:bookmarkStart w:id="5" w:name="_Toc166737721"/>
      <w:r>
        <w:t>Umschreibung der Baustelle</w:t>
      </w:r>
      <w:bookmarkEnd w:id="5"/>
    </w:p>
    <w:p w14:paraId="3DFEAC34" w14:textId="545503A6" w:rsidR="0023431C" w:rsidRDefault="0023431C" w:rsidP="008006A3">
      <w:pPr>
        <w:pStyle w:val="beLauftext"/>
        <w:rPr>
          <w:rStyle w:val="beVerborgenerKommentarZchn"/>
        </w:rPr>
      </w:pPr>
      <w:r w:rsidRPr="0023431C">
        <w:rPr>
          <w:rStyle w:val="beVerborgenerKommentarZchn"/>
        </w:rPr>
        <w:t>Generelle Vorbemerkungen, Vorgeschichte</w:t>
      </w:r>
    </w:p>
    <w:p w14:paraId="5C79DA22" w14:textId="630B3A31" w:rsidR="0023431C" w:rsidRDefault="0023431C" w:rsidP="008006A3">
      <w:pPr>
        <w:pStyle w:val="beLauftext"/>
        <w:rPr>
          <w:rStyle w:val="beVerborgenerKommentarZchn"/>
        </w:rPr>
      </w:pPr>
      <w:r w:rsidRPr="0023431C">
        <w:rPr>
          <w:rStyle w:val="beVerborgenerKommentarZchn"/>
        </w:rPr>
        <w:t>Auslöser und Grund für die ausgeführten Arbeiten (Geologie, Verkehrssicherheit, baulicher Zustand)</w:t>
      </w:r>
    </w:p>
    <w:p w14:paraId="6DBCEFF2" w14:textId="67B8F793" w:rsidR="00096EE5" w:rsidRDefault="00096EE5" w:rsidP="008006A3">
      <w:pPr>
        <w:pStyle w:val="beLauftext"/>
      </w:pPr>
      <w:r w:rsidRPr="00336989">
        <w:t>Text</w:t>
      </w:r>
      <w:r>
        <w:t xml:space="preserve"> eingeben</w:t>
      </w:r>
    </w:p>
    <w:p w14:paraId="0E74B7AB" w14:textId="110B1688" w:rsidR="0070045B" w:rsidRDefault="0023431C" w:rsidP="005170E4">
      <w:pPr>
        <w:pStyle w:val="berschrift2nummeriert"/>
      </w:pPr>
      <w:bookmarkStart w:id="6" w:name="_Toc166737722"/>
      <w:r>
        <w:lastRenderedPageBreak/>
        <w:t>Installationen</w:t>
      </w:r>
      <w:bookmarkEnd w:id="6"/>
    </w:p>
    <w:p w14:paraId="2EB6D1BF" w14:textId="77777777" w:rsidR="0070045B" w:rsidRDefault="0070045B" w:rsidP="008006A3">
      <w:pPr>
        <w:pStyle w:val="beLauftext"/>
      </w:pPr>
      <w:r w:rsidRPr="00336989">
        <w:t>Text</w:t>
      </w:r>
      <w:r>
        <w:t xml:space="preserve"> eingeben</w:t>
      </w:r>
    </w:p>
    <w:p w14:paraId="36994FD3" w14:textId="5B95F5A1" w:rsidR="0070045B" w:rsidRDefault="0023431C" w:rsidP="005170E4">
      <w:pPr>
        <w:pStyle w:val="berschrift2nummeriert"/>
      </w:pPr>
      <w:bookmarkStart w:id="7" w:name="_Toc166737723"/>
      <w:r>
        <w:t>Art und Umfang der ausgeführten Arbeiten</w:t>
      </w:r>
      <w:bookmarkEnd w:id="7"/>
    </w:p>
    <w:p w14:paraId="32981769" w14:textId="77777777" w:rsidR="0070045B" w:rsidRPr="0070045B" w:rsidRDefault="0070045B" w:rsidP="008006A3">
      <w:pPr>
        <w:pStyle w:val="beLauftext"/>
      </w:pPr>
      <w:r w:rsidRPr="0070045B">
        <w:t>Text eingeben</w:t>
      </w:r>
    </w:p>
    <w:p w14:paraId="0FC6F51C" w14:textId="0C0D2407" w:rsidR="0070045B" w:rsidRDefault="0023431C" w:rsidP="005170E4">
      <w:pPr>
        <w:pStyle w:val="berschrift2nummeriert"/>
      </w:pPr>
      <w:bookmarkStart w:id="8" w:name="_Toc166737724"/>
      <w:r>
        <w:t>Arbeiten für Dritte (Art und Kosten)</w:t>
      </w:r>
      <w:bookmarkEnd w:id="8"/>
    </w:p>
    <w:p w14:paraId="5EB5DE1B" w14:textId="774E87BD" w:rsidR="009B0A4A" w:rsidRDefault="009B0A4A" w:rsidP="008006A3">
      <w:pPr>
        <w:pStyle w:val="beLauftext"/>
      </w:pPr>
      <w:r w:rsidRPr="009B0A4A">
        <w:t>Text eingeben</w:t>
      </w:r>
    </w:p>
    <w:p w14:paraId="6B8EAB72" w14:textId="54470950" w:rsidR="00DA3118" w:rsidRDefault="0023431C" w:rsidP="00DA3118">
      <w:pPr>
        <w:pStyle w:val="berschrift2nummeriert"/>
      </w:pPr>
      <w:bookmarkStart w:id="9" w:name="_Toc166737725"/>
      <w:r>
        <w:t>Bauvorgang</w:t>
      </w:r>
      <w:bookmarkEnd w:id="9"/>
    </w:p>
    <w:p w14:paraId="2F0614C6" w14:textId="77777777" w:rsidR="0023431C" w:rsidRDefault="0023431C" w:rsidP="0023431C">
      <w:pPr>
        <w:pStyle w:val="beLauftext"/>
      </w:pPr>
      <w:r w:rsidRPr="009B0A4A">
        <w:t>Text eingeben</w:t>
      </w:r>
    </w:p>
    <w:p w14:paraId="443D2C3C" w14:textId="77777777" w:rsidR="0023431C" w:rsidRPr="0023431C" w:rsidRDefault="0023431C" w:rsidP="0023431C"/>
    <w:p w14:paraId="02168EB9" w14:textId="6A95CB7B" w:rsidR="0070045B" w:rsidRDefault="0023431C" w:rsidP="00DA3118">
      <w:pPr>
        <w:pStyle w:val="berschrift2nummeriert"/>
      </w:pPr>
      <w:bookmarkStart w:id="10" w:name="_Toc166737726"/>
      <w:r>
        <w:t>Verkehrsorganisation</w:t>
      </w:r>
      <w:bookmarkEnd w:id="10"/>
    </w:p>
    <w:p w14:paraId="366E0BAD" w14:textId="54C393A2" w:rsidR="009B0A4A" w:rsidRDefault="009B0A4A" w:rsidP="008006A3">
      <w:pPr>
        <w:pStyle w:val="beLauftext"/>
      </w:pPr>
      <w:r w:rsidRPr="009B0A4A">
        <w:t>Text eingeben</w:t>
      </w:r>
    </w:p>
    <w:p w14:paraId="099918FA" w14:textId="3F6CD1FF" w:rsidR="0023431C" w:rsidRDefault="0023431C" w:rsidP="000A422B">
      <w:pPr>
        <w:pStyle w:val="H1"/>
        <w:spacing w:before="800"/>
        <w:ind w:left="0" w:firstLine="0"/>
      </w:pPr>
      <w:bookmarkStart w:id="11" w:name="_Toc166737727"/>
      <w:r>
        <w:t>Arbeiten Dritter</w:t>
      </w:r>
      <w:bookmarkEnd w:id="11"/>
    </w:p>
    <w:p w14:paraId="70996F85" w14:textId="77777777" w:rsidR="005B3679" w:rsidRPr="005B3679" w:rsidRDefault="005B3679" w:rsidP="005B3679">
      <w:pPr>
        <w:pStyle w:val="beLauftext"/>
        <w:rPr>
          <w:rStyle w:val="beVerborgenerKommentarZchn"/>
        </w:rPr>
      </w:pPr>
      <w:r w:rsidRPr="005B3679">
        <w:rPr>
          <w:rStyle w:val="beVerborgenerKommentarZchn"/>
        </w:rPr>
        <w:t>Auflisten der Arbeiten, die irgendwie im Zusammenhang mit der Baustelle standen (Bund, Kanton, Gemeinden, Werke, Private u. a.)</w:t>
      </w:r>
    </w:p>
    <w:p w14:paraId="49584437" w14:textId="77777777" w:rsidR="005B3679" w:rsidRPr="005B3679" w:rsidRDefault="005B3679" w:rsidP="005B3679">
      <w:pPr>
        <w:pStyle w:val="beLauftext"/>
        <w:rPr>
          <w:rStyle w:val="beVerborgenerKommentarZchn"/>
        </w:rPr>
      </w:pPr>
      <w:r w:rsidRPr="005B3679">
        <w:rPr>
          <w:rStyle w:val="beVerborgenerKommentarZchn"/>
        </w:rPr>
        <w:t>‒ Vorarbeiten (Planungen, Schutzvorkehrungen)</w:t>
      </w:r>
    </w:p>
    <w:p w14:paraId="5A3DD868" w14:textId="77777777" w:rsidR="005B3679" w:rsidRPr="005B3679" w:rsidRDefault="005B3679" w:rsidP="005B3679">
      <w:pPr>
        <w:pStyle w:val="beLauftext"/>
        <w:rPr>
          <w:rStyle w:val="beVerborgenerKommentarZchn"/>
        </w:rPr>
      </w:pPr>
      <w:r w:rsidRPr="005B3679">
        <w:rPr>
          <w:rStyle w:val="beVerborgenerKommentarZchn"/>
        </w:rPr>
        <w:t>‒ Werkleitungen</w:t>
      </w:r>
    </w:p>
    <w:p w14:paraId="11A3F33D" w14:textId="77777777" w:rsidR="005B3679" w:rsidRPr="005B3679" w:rsidRDefault="005B3679" w:rsidP="005B3679">
      <w:pPr>
        <w:pStyle w:val="beLauftext"/>
        <w:rPr>
          <w:rStyle w:val="beVerborgenerKommentarZchn"/>
        </w:rPr>
      </w:pPr>
      <w:r w:rsidRPr="005B3679">
        <w:rPr>
          <w:rStyle w:val="beVerborgenerKommentarZchn"/>
        </w:rPr>
        <w:t>‒ Ausrüstung</w:t>
      </w:r>
    </w:p>
    <w:p w14:paraId="59B71C63" w14:textId="77777777" w:rsidR="005B3679" w:rsidRPr="005B3679" w:rsidRDefault="005B3679" w:rsidP="005B3679">
      <w:pPr>
        <w:pStyle w:val="beLauftext"/>
        <w:rPr>
          <w:rStyle w:val="beVerborgenerKommentarZchn"/>
        </w:rPr>
      </w:pPr>
      <w:r w:rsidRPr="005B3679">
        <w:rPr>
          <w:rStyle w:val="beVerborgenerKommentarZchn"/>
        </w:rPr>
        <w:t>‒ Andere Arbeiten im gleichen Bereich (Anpassungen, Erneuerungen, Anschlüsse)</w:t>
      </w:r>
    </w:p>
    <w:p w14:paraId="77DB578A" w14:textId="77777777" w:rsidR="005B3679" w:rsidRDefault="005B3679" w:rsidP="005B3679">
      <w:pPr>
        <w:pStyle w:val="beLauftext"/>
        <w:rPr>
          <w:rStyle w:val="beVerborgenerKommentarZchn"/>
        </w:rPr>
      </w:pPr>
      <w:r w:rsidRPr="005B3679">
        <w:rPr>
          <w:rStyle w:val="beVerborgenerKommentarZchn"/>
        </w:rPr>
        <w:t>‒ Benachbarte Baustellen, wenn Abgrenzung unklar</w:t>
      </w:r>
    </w:p>
    <w:p w14:paraId="74990B22" w14:textId="2959DF61" w:rsidR="0023431C" w:rsidRPr="00CD67CD" w:rsidRDefault="0023431C" w:rsidP="005B3679">
      <w:pPr>
        <w:pStyle w:val="beLauftext"/>
      </w:pPr>
      <w:r w:rsidRPr="00CD67CD">
        <w:t>Text eingeben</w:t>
      </w:r>
    </w:p>
    <w:p w14:paraId="6E0391E1" w14:textId="77777777" w:rsidR="0023431C" w:rsidRPr="009B0A4A" w:rsidRDefault="0023431C" w:rsidP="008006A3">
      <w:pPr>
        <w:pStyle w:val="beLauftext"/>
      </w:pPr>
    </w:p>
    <w:p w14:paraId="478997AB" w14:textId="01C227E7" w:rsidR="003F66A3" w:rsidRDefault="0023431C" w:rsidP="00B41C32">
      <w:pPr>
        <w:pStyle w:val="H1"/>
        <w:spacing w:before="800"/>
        <w:ind w:left="0" w:firstLine="0"/>
      </w:pPr>
      <w:bookmarkStart w:id="12" w:name="_Toc166737728"/>
      <w:r>
        <w:t>Hauptausmasse</w:t>
      </w:r>
      <w:bookmarkEnd w:id="12"/>
    </w:p>
    <w:p w14:paraId="21477CFE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Wesentliche Kategorien aufführen (&gt; 5 % der Bausumme).</w:t>
      </w:r>
    </w:p>
    <w:p w14:paraId="4E92EEC5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Rodungen</w:t>
      </w:r>
    </w:p>
    <w:p w14:paraId="75DED4E1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Aushub</w:t>
      </w:r>
    </w:p>
    <w:p w14:paraId="0099A95D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Schüttungen</w:t>
      </w:r>
    </w:p>
    <w:p w14:paraId="2202FE5F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Rohrleitungen (Entwässerungen, Kanalisation, Werkleitungen)</w:t>
      </w:r>
    </w:p>
    <w:p w14:paraId="67E55515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Spezialbauwerke</w:t>
      </w:r>
    </w:p>
    <w:p w14:paraId="63FDF269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Fundation</w:t>
      </w:r>
    </w:p>
    <w:p w14:paraId="20499E55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Beläge</w:t>
      </w:r>
    </w:p>
    <w:p w14:paraId="434BE3D8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Kunstbauten (Aushub, Schalung, Beton, Armierung)</w:t>
      </w:r>
    </w:p>
    <w:p w14:paraId="51709B73" w14:textId="77777777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t>‒ Randabschlüsse</w:t>
      </w:r>
    </w:p>
    <w:p w14:paraId="30EA3FCB" w14:textId="68087DA4" w:rsidR="0023431C" w:rsidRPr="0023431C" w:rsidRDefault="0023431C" w:rsidP="0023431C">
      <w:pPr>
        <w:pStyle w:val="beLauftext"/>
        <w:rPr>
          <w:rStyle w:val="beVerborgenerKommentarZchn"/>
          <w:bCs/>
        </w:rPr>
      </w:pPr>
      <w:r w:rsidRPr="0023431C">
        <w:rPr>
          <w:rStyle w:val="beVerborgenerKommentarZchn"/>
          <w:bCs/>
        </w:rPr>
        <w:lastRenderedPageBreak/>
        <w:t xml:space="preserve">‒ Andere </w:t>
      </w:r>
      <w:proofErr w:type="spellStart"/>
      <w:r w:rsidRPr="0023431C">
        <w:rPr>
          <w:rStyle w:val="beVerborgenerKommentarZchn"/>
          <w:bCs/>
        </w:rPr>
        <w:t>Kubaturen</w:t>
      </w:r>
      <w:proofErr w:type="spellEnd"/>
      <w:r w:rsidRPr="0023431C">
        <w:rPr>
          <w:rStyle w:val="beVerborgenerKommentarZchn"/>
          <w:bCs/>
        </w:rPr>
        <w:t>, die grösser als 5 % der Bausumme sind</w:t>
      </w:r>
    </w:p>
    <w:p w14:paraId="5FE746B9" w14:textId="77777777" w:rsidR="0023431C" w:rsidRDefault="0023431C" w:rsidP="008006A3">
      <w:pPr>
        <w:pStyle w:val="beLauftext"/>
      </w:pPr>
    </w:p>
    <w:p w14:paraId="238CB9FB" w14:textId="20C5B72B" w:rsidR="001E4694" w:rsidRPr="00665C5B" w:rsidRDefault="001E4694" w:rsidP="008006A3">
      <w:pPr>
        <w:pStyle w:val="beLauftext"/>
      </w:pPr>
      <w:r w:rsidRPr="00665C5B">
        <w:t xml:space="preserve">Text </w:t>
      </w:r>
      <w:r w:rsidR="0023431C">
        <w:t xml:space="preserve">und Tabellen </w:t>
      </w:r>
      <w:r w:rsidRPr="00665C5B">
        <w:t>eingeben</w:t>
      </w:r>
    </w:p>
    <w:p w14:paraId="45FE71E6" w14:textId="48870D7A" w:rsidR="003F66A3" w:rsidRDefault="005B3679" w:rsidP="002B17C2">
      <w:pPr>
        <w:pStyle w:val="H1"/>
        <w:spacing w:before="800"/>
        <w:ind w:left="0" w:firstLine="0"/>
      </w:pPr>
      <w:bookmarkStart w:id="13" w:name="_Toc166737729"/>
      <w:r>
        <w:t>Bemerkungen zu den Kosten</w:t>
      </w:r>
      <w:bookmarkEnd w:id="13"/>
    </w:p>
    <w:p w14:paraId="250F6DB6" w14:textId="178F8D05" w:rsidR="005B3679" w:rsidRPr="005B3679" w:rsidRDefault="005B3679" w:rsidP="005B3679">
      <w:pPr>
        <w:rPr>
          <w:rStyle w:val="beVerborgenerKommentarZchn"/>
          <w:bCs w:val="0"/>
        </w:rPr>
      </w:pPr>
      <w:r w:rsidRPr="005B3679">
        <w:rPr>
          <w:rStyle w:val="beVerborgenerKommentarZchn"/>
          <w:bCs w:val="0"/>
          <w:i w:val="0"/>
          <w:vanish w:val="0"/>
        </w:rPr>
        <w:t>-</w:t>
      </w:r>
      <w:r>
        <w:rPr>
          <w:rStyle w:val="beVerborgenerKommentarZchn"/>
          <w:bCs w:val="0"/>
        </w:rPr>
        <w:t xml:space="preserve"> </w:t>
      </w:r>
      <w:r w:rsidRPr="005B3679">
        <w:rPr>
          <w:rStyle w:val="beVerborgenerKommentarZchn"/>
          <w:bCs w:val="0"/>
        </w:rPr>
        <w:t>Kostenstand nach Bauabschluss (sämtliche Kosten)</w:t>
      </w:r>
    </w:p>
    <w:p w14:paraId="5BF0AB3E" w14:textId="77777777" w:rsidR="005B3679" w:rsidRPr="005B3679" w:rsidRDefault="005B3679" w:rsidP="005B3679">
      <w:pPr>
        <w:rPr>
          <w:rStyle w:val="beVerborgenerKommentarZchn"/>
          <w:bCs w:val="0"/>
        </w:rPr>
      </w:pPr>
      <w:r w:rsidRPr="005B3679">
        <w:rPr>
          <w:rStyle w:val="beVerborgenerKommentarZchn"/>
          <w:bCs w:val="0"/>
        </w:rPr>
        <w:t xml:space="preserve">‒ Schätzung der noch ausstehenden Kosten (Verschreibungen, </w:t>
      </w:r>
      <w:proofErr w:type="spellStart"/>
      <w:r w:rsidRPr="005B3679">
        <w:rPr>
          <w:rStyle w:val="beVerborgenerKommentarZchn"/>
          <w:bCs w:val="0"/>
        </w:rPr>
        <w:t>Vermarchungen</w:t>
      </w:r>
      <w:proofErr w:type="spellEnd"/>
      <w:r w:rsidRPr="005B3679">
        <w:rPr>
          <w:rStyle w:val="beVerborgenerKommentarZchn"/>
          <w:bCs w:val="0"/>
        </w:rPr>
        <w:t>)</w:t>
      </w:r>
    </w:p>
    <w:p w14:paraId="001CEAF9" w14:textId="3AE65858" w:rsidR="005B3679" w:rsidRPr="005B3679" w:rsidRDefault="005B3679" w:rsidP="005B3679">
      <w:r w:rsidRPr="005B3679">
        <w:rPr>
          <w:rStyle w:val="beVerborgenerKommentarZchn"/>
          <w:bCs w:val="0"/>
        </w:rPr>
        <w:t>‒ Kostenteiler</w:t>
      </w:r>
    </w:p>
    <w:p w14:paraId="7AEEECAC" w14:textId="3FEA91AD" w:rsidR="004E3590" w:rsidRDefault="005B3679" w:rsidP="004E3590">
      <w:pPr>
        <w:pStyle w:val="berschrift2nummeriert"/>
      </w:pPr>
      <w:bookmarkStart w:id="14" w:name="_Toc166737730"/>
      <w:r>
        <w:t>Begründung Mehr-/Minderkosten</w:t>
      </w:r>
      <w:bookmarkEnd w:id="14"/>
    </w:p>
    <w:p w14:paraId="79A0EFB9" w14:textId="77777777" w:rsidR="00CD67CD" w:rsidRPr="00CD67CD" w:rsidRDefault="00CD67CD" w:rsidP="008006A3">
      <w:pPr>
        <w:pStyle w:val="beLauftext"/>
      </w:pPr>
      <w:r w:rsidRPr="00CD67CD">
        <w:t>Text eingeben</w:t>
      </w:r>
    </w:p>
    <w:p w14:paraId="2E197675" w14:textId="6B094927" w:rsidR="00CD67CD" w:rsidRPr="00D55E77" w:rsidRDefault="005B3679" w:rsidP="00101C4A">
      <w:pPr>
        <w:pStyle w:val="berschrift2nummeriert"/>
      </w:pPr>
      <w:bookmarkStart w:id="15" w:name="_Toc166737731"/>
      <w:r>
        <w:t>Begründung hoher Regieanteile</w:t>
      </w:r>
      <w:bookmarkEnd w:id="15"/>
      <w:r>
        <w:t xml:space="preserve"> </w:t>
      </w:r>
    </w:p>
    <w:p w14:paraId="17797ADB" w14:textId="2133AE98" w:rsidR="008157D5" w:rsidRPr="00A53B76" w:rsidRDefault="005B3679" w:rsidP="005B3679">
      <w:pPr>
        <w:pStyle w:val="beLauftext"/>
        <w:rPr>
          <w:rStyle w:val="beVerborgenerKommentarZchn"/>
        </w:rPr>
      </w:pPr>
      <w:r>
        <w:rPr>
          <w:rStyle w:val="beVerborgenerKommentarZchn"/>
        </w:rPr>
        <w:t>Nur wenn &gt; 5</w:t>
      </w:r>
      <w:r w:rsidR="002819E8">
        <w:rPr>
          <w:rStyle w:val="beVerborgenerKommentarZchn"/>
        </w:rPr>
        <w:t xml:space="preserve"> </w:t>
      </w:r>
      <w:r>
        <w:rPr>
          <w:rStyle w:val="beVerborgenerKommentarZchn"/>
        </w:rPr>
        <w:t>% der Bausumme</w:t>
      </w:r>
    </w:p>
    <w:p w14:paraId="21E22FDC" w14:textId="04E4C7A5" w:rsidR="00CD67CD" w:rsidRPr="00CD67CD" w:rsidRDefault="00CD67CD" w:rsidP="008006A3">
      <w:pPr>
        <w:pStyle w:val="beLauftext"/>
      </w:pPr>
      <w:r w:rsidRPr="00CD67CD">
        <w:t>Text eingeben</w:t>
      </w:r>
    </w:p>
    <w:p w14:paraId="7D52DE17" w14:textId="0141E838" w:rsidR="004E3590" w:rsidRDefault="005B3679" w:rsidP="004E3590">
      <w:pPr>
        <w:pStyle w:val="berschrift2nummeriert"/>
      </w:pPr>
      <w:bookmarkStart w:id="16" w:name="_Toc166737732"/>
      <w:r>
        <w:t>Teuerung</w:t>
      </w:r>
      <w:bookmarkEnd w:id="16"/>
    </w:p>
    <w:p w14:paraId="7EDFF5FD" w14:textId="64CF6A50" w:rsidR="005B3679" w:rsidRDefault="005B3679" w:rsidP="008006A3">
      <w:pPr>
        <w:pStyle w:val="beLauftext"/>
        <w:rPr>
          <w:rStyle w:val="beVerborgenerKommentarZchn"/>
        </w:rPr>
      </w:pPr>
      <w:r w:rsidRPr="005B3679">
        <w:rPr>
          <w:rStyle w:val="beVerborgenerKommentarZchn"/>
        </w:rPr>
        <w:t>PKI-, Index- oder effektive Bauteuerung</w:t>
      </w:r>
    </w:p>
    <w:p w14:paraId="042E7D19" w14:textId="25FAF2E1" w:rsidR="00342FC6" w:rsidRDefault="00342FC6" w:rsidP="008006A3">
      <w:pPr>
        <w:pStyle w:val="beLauftext"/>
        <w:rPr>
          <w:rStyle w:val="beVerborgenerKommentarZchn"/>
        </w:rPr>
      </w:pPr>
      <w:r w:rsidRPr="00342FC6">
        <w:rPr>
          <w:rStyle w:val="beVerborgenerKommentarZchn"/>
        </w:rPr>
        <w:t>Art der Abrechnung (EDV, Verfahren zur Erfassung der Teuerung)</w:t>
      </w:r>
    </w:p>
    <w:p w14:paraId="2D49F0D2" w14:textId="313950DD" w:rsidR="00CD67CD" w:rsidRPr="00CD67CD" w:rsidRDefault="00CD67CD" w:rsidP="008006A3">
      <w:pPr>
        <w:pStyle w:val="beLauftext"/>
      </w:pPr>
      <w:r w:rsidRPr="00CD67CD">
        <w:t>Text eingeben</w:t>
      </w:r>
    </w:p>
    <w:p w14:paraId="08A868F5" w14:textId="46D2FA24" w:rsidR="004E3590" w:rsidRDefault="005B3679" w:rsidP="004E3590">
      <w:pPr>
        <w:pStyle w:val="berschrift2nummeriert"/>
      </w:pPr>
      <w:bookmarkStart w:id="17" w:name="_Toc166737733"/>
      <w:r>
        <w:t>Kostenstatistik</w:t>
      </w:r>
      <w:bookmarkEnd w:id="17"/>
    </w:p>
    <w:p w14:paraId="287DF6A6" w14:textId="77777777" w:rsidR="005B3679" w:rsidRPr="005B3679" w:rsidRDefault="005B3679" w:rsidP="005B3679">
      <w:pPr>
        <w:pStyle w:val="beLauftext"/>
        <w:rPr>
          <w:rStyle w:val="beVerborgenerKommentarZchn"/>
        </w:rPr>
      </w:pPr>
      <w:r w:rsidRPr="005B3679">
        <w:rPr>
          <w:rStyle w:val="beVerborgenerKommentarZchn"/>
        </w:rPr>
        <w:t>a) wesentliche Kosten zusammenstellen</w:t>
      </w:r>
    </w:p>
    <w:p w14:paraId="35EA21F8" w14:textId="38719B31" w:rsidR="006669DD" w:rsidRDefault="006669DD" w:rsidP="005B3679">
      <w:pPr>
        <w:pStyle w:val="beLauftext"/>
        <w:rPr>
          <w:rStyle w:val="beVerborgenerKommentarZchn"/>
          <w:bCs/>
        </w:rPr>
      </w:pPr>
      <w:r>
        <w:rPr>
          <w:rStyle w:val="beVerborgenerKommentarZchn"/>
          <w:bCs/>
        </w:rPr>
        <w:t xml:space="preserve">- </w:t>
      </w:r>
      <w:r w:rsidR="005B3679" w:rsidRPr="006669DD">
        <w:rPr>
          <w:rStyle w:val="beVerborgenerKommentarZchn"/>
          <w:bCs/>
        </w:rPr>
        <w:t>Projekt und Bauleitung + Landerwerb + Bau = Total Bruttokosten; -</w:t>
      </w:r>
      <w:r>
        <w:rPr>
          <w:rStyle w:val="beVerborgenerKommentarZchn"/>
          <w:bCs/>
        </w:rPr>
        <w:t xml:space="preserve"> Beiträge = Nettokosten Kanton</w:t>
      </w:r>
    </w:p>
    <w:p w14:paraId="4FC47208" w14:textId="77777777" w:rsidR="006669DD" w:rsidRDefault="006669DD" w:rsidP="005B3679">
      <w:pPr>
        <w:pStyle w:val="beLauftext"/>
        <w:rPr>
          <w:rStyle w:val="beVerborgenerKommentarZchn"/>
        </w:rPr>
      </w:pPr>
      <w:r>
        <w:rPr>
          <w:rStyle w:val="beVerborgenerKommentarZchn"/>
          <w:bCs/>
        </w:rPr>
        <w:t xml:space="preserve">- </w:t>
      </w:r>
      <w:r w:rsidR="005B3679" w:rsidRPr="006669DD">
        <w:rPr>
          <w:rStyle w:val="beVerborgenerKommentarZchn"/>
          <w:bCs/>
        </w:rPr>
        <w:t xml:space="preserve">Kosten pro </w:t>
      </w:r>
      <w:proofErr w:type="spellStart"/>
      <w:r w:rsidR="005B3679" w:rsidRPr="006669DD">
        <w:rPr>
          <w:rStyle w:val="beVerborgenerKommentarZchn"/>
          <w:bCs/>
        </w:rPr>
        <w:t>m’</w:t>
      </w:r>
      <w:proofErr w:type="spellEnd"/>
      <w:r w:rsidR="005B3679" w:rsidRPr="006669DD">
        <w:rPr>
          <w:rStyle w:val="beVerborgenerKommentarZchn"/>
          <w:bCs/>
        </w:rPr>
        <w:t xml:space="preserve"> =</w:t>
      </w:r>
      <w:r w:rsidR="005B3679" w:rsidRPr="005B3679">
        <w:rPr>
          <w:rStyle w:val="beVerborgenerKommentarZchn"/>
        </w:rPr>
        <w:t xml:space="preserve"> Bruttokosten</w:t>
      </w:r>
      <w:r>
        <w:rPr>
          <w:rStyle w:val="beVerborgenerKommentarZchn"/>
        </w:rPr>
        <w:t>/Projektlänge</w:t>
      </w:r>
    </w:p>
    <w:p w14:paraId="036C044B" w14:textId="478CA9E0" w:rsidR="005B3679" w:rsidRPr="005B3679" w:rsidRDefault="006669DD" w:rsidP="005B3679">
      <w:pPr>
        <w:pStyle w:val="beLauftext"/>
        <w:rPr>
          <w:rStyle w:val="beVerborgenerKommentarZchn"/>
        </w:rPr>
      </w:pPr>
      <w:r>
        <w:rPr>
          <w:rStyle w:val="beVerborgenerKommentarZchn"/>
        </w:rPr>
        <w:t xml:space="preserve">- </w:t>
      </w:r>
      <w:r w:rsidR="005B3679" w:rsidRPr="005B3679">
        <w:rPr>
          <w:rStyle w:val="beVerborgenerKommentarZchn"/>
        </w:rPr>
        <w:t>Kosten pro m² = Bruttokosten/Projektlänge x mittlere Belagsbreite ohne Anpassungen</w:t>
      </w:r>
    </w:p>
    <w:p w14:paraId="61ED5762" w14:textId="0C10B218" w:rsidR="005B3679" w:rsidRPr="005B3679" w:rsidRDefault="005B3679" w:rsidP="005B3679">
      <w:pPr>
        <w:pStyle w:val="beLauftext"/>
        <w:rPr>
          <w:rStyle w:val="beVerborgenerKommentarZchn"/>
        </w:rPr>
      </w:pPr>
      <w:r w:rsidRPr="005B3679">
        <w:rPr>
          <w:rStyle w:val="beVerborgenerKommentarZchn"/>
        </w:rPr>
        <w:t>b) wesentliche Kunstbauten mit Kennzahlen</w:t>
      </w:r>
      <w:r w:rsidR="006669DD">
        <w:rPr>
          <w:rStyle w:val="beVerborgenerKommentarZchn"/>
        </w:rPr>
        <w:t>, z.B.</w:t>
      </w:r>
    </w:p>
    <w:p w14:paraId="1803B227" w14:textId="5983C729" w:rsidR="006669DD" w:rsidRDefault="006669DD" w:rsidP="005B3679">
      <w:pPr>
        <w:pStyle w:val="beLauftext"/>
        <w:rPr>
          <w:rStyle w:val="beVerborgenerKommentarZchn"/>
        </w:rPr>
      </w:pPr>
      <w:r>
        <w:rPr>
          <w:rStyle w:val="beVerborgenerKommentarZchn"/>
        </w:rPr>
        <w:t>- Brücke 220 m², CHF 3500/m²</w:t>
      </w:r>
    </w:p>
    <w:p w14:paraId="6D662062" w14:textId="5816161C" w:rsidR="005B3679" w:rsidRDefault="006669DD" w:rsidP="005B3679">
      <w:pPr>
        <w:pStyle w:val="beLauftext"/>
        <w:rPr>
          <w:rStyle w:val="beVerborgenerKommentarZchn"/>
        </w:rPr>
      </w:pPr>
      <w:r>
        <w:rPr>
          <w:rStyle w:val="beVerborgenerKommentarZchn"/>
        </w:rPr>
        <w:t xml:space="preserve">- </w:t>
      </w:r>
      <w:r w:rsidR="005B3679" w:rsidRPr="005B3679">
        <w:rPr>
          <w:rStyle w:val="beVerborgenerKommentarZchn"/>
        </w:rPr>
        <w:t>Bruchsteinmauerwerk 480 m², CHF 824/m</w:t>
      </w:r>
      <w:r>
        <w:rPr>
          <w:rStyle w:val="beVerborgenerKommentarZchn"/>
        </w:rPr>
        <w:t>²</w:t>
      </w:r>
    </w:p>
    <w:p w14:paraId="34C9F21E" w14:textId="77777777" w:rsidR="005B3679" w:rsidRDefault="005B3679" w:rsidP="005B3679">
      <w:pPr>
        <w:pStyle w:val="beLauftext"/>
        <w:rPr>
          <w:rStyle w:val="beVerborgenerKommentarZchn"/>
        </w:rPr>
      </w:pPr>
    </w:p>
    <w:p w14:paraId="5C9E80F1" w14:textId="0D567F96" w:rsidR="0033112A" w:rsidRPr="0033112A" w:rsidRDefault="0033112A" w:rsidP="005B3679">
      <w:pPr>
        <w:pStyle w:val="beLauftext"/>
      </w:pPr>
      <w:r w:rsidRPr="0033112A">
        <w:t>Text</w:t>
      </w:r>
      <w:r w:rsidR="005B3679">
        <w:t xml:space="preserve"> und Tabellen</w:t>
      </w:r>
      <w:r w:rsidRPr="0033112A">
        <w:t xml:space="preserve"> eingeben</w:t>
      </w:r>
    </w:p>
    <w:p w14:paraId="47C57B83" w14:textId="7C029633" w:rsidR="004E3590" w:rsidRDefault="00342FC6" w:rsidP="0033112A">
      <w:pPr>
        <w:pStyle w:val="berschrift2nummeriert"/>
      </w:pPr>
      <w:bookmarkStart w:id="18" w:name="_Toc166737734"/>
      <w:r>
        <w:t>Streiti</w:t>
      </w:r>
      <w:r w:rsidR="001E2FEB">
        <w:t>g</w:t>
      </w:r>
      <w:r>
        <w:t>keiten</w:t>
      </w:r>
      <w:bookmarkEnd w:id="18"/>
    </w:p>
    <w:p w14:paraId="14718915" w14:textId="77777777" w:rsidR="007C42ED" w:rsidRPr="007C42ED" w:rsidRDefault="007C42ED" w:rsidP="008006A3">
      <w:pPr>
        <w:pStyle w:val="beLauftext"/>
      </w:pPr>
      <w:r w:rsidRPr="007C42ED">
        <w:t>Text eingeben</w:t>
      </w:r>
    </w:p>
    <w:p w14:paraId="3C368093" w14:textId="77777777" w:rsidR="006B72A3" w:rsidRPr="00096EE5" w:rsidRDefault="006B72A3" w:rsidP="008006A3">
      <w:pPr>
        <w:pStyle w:val="beLauftext"/>
      </w:pPr>
    </w:p>
    <w:p w14:paraId="72BA8427" w14:textId="08D2D0A1" w:rsidR="003F66A3" w:rsidRDefault="00342FC6" w:rsidP="0037217C">
      <w:pPr>
        <w:pStyle w:val="H1"/>
        <w:spacing w:before="800"/>
        <w:ind w:left="0" w:firstLine="0"/>
      </w:pPr>
      <w:bookmarkStart w:id="19" w:name="_Toc166737735"/>
      <w:r>
        <w:lastRenderedPageBreak/>
        <w:t>Besonderheiten</w:t>
      </w:r>
      <w:bookmarkEnd w:id="19"/>
    </w:p>
    <w:p w14:paraId="24726E43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Spezielle Geräte</w:t>
      </w:r>
    </w:p>
    <w:p w14:paraId="54FCB982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Neue Bauverfahren</w:t>
      </w:r>
    </w:p>
    <w:p w14:paraId="7E65A0C4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Besondere Vorkommnisse</w:t>
      </w:r>
    </w:p>
    <w:p w14:paraId="1BD578AA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Schäden</w:t>
      </w:r>
    </w:p>
    <w:p w14:paraId="6782D62A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Mängel</w:t>
      </w:r>
    </w:p>
    <w:p w14:paraId="215F033E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Unfälle</w:t>
      </w:r>
    </w:p>
    <w:p w14:paraId="550C3046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Besondere Leistungen</w:t>
      </w:r>
    </w:p>
    <w:p w14:paraId="4FA4C399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Spezielle Materialprüfungen</w:t>
      </w:r>
    </w:p>
    <w:p w14:paraId="7EF09A12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Spezielle Garantiebestimmungen</w:t>
      </w:r>
    </w:p>
    <w:p w14:paraId="3D27F41A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Erfahrungen und gezogene Lehren</w:t>
      </w:r>
    </w:p>
    <w:p w14:paraId="334C09CD" w14:textId="125760C4" w:rsidR="0065565F" w:rsidRPr="0065565F" w:rsidRDefault="0065565F" w:rsidP="00342FC6">
      <w:r>
        <w:t>Text eingeben</w:t>
      </w:r>
    </w:p>
    <w:p w14:paraId="7FD4BA0A" w14:textId="2874C9D0" w:rsidR="00AD537C" w:rsidRDefault="00342FC6" w:rsidP="0037217C">
      <w:pPr>
        <w:pStyle w:val="H1"/>
        <w:spacing w:before="800"/>
        <w:ind w:left="0" w:firstLine="0"/>
      </w:pPr>
      <w:bookmarkStart w:id="20" w:name="_Toc166737736"/>
      <w:r>
        <w:t>Hinweise</w:t>
      </w:r>
      <w:bookmarkEnd w:id="20"/>
    </w:p>
    <w:p w14:paraId="7D53C282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Für Betrieb</w:t>
      </w:r>
    </w:p>
    <w:p w14:paraId="1159FE20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Für Unterhalt</w:t>
      </w:r>
    </w:p>
    <w:p w14:paraId="4476BFB5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Vorsorglich erstellte Anlagen (Fundamente, Leitungen, Verbauungen, zusätzliche Verstärkungen)</w:t>
      </w:r>
    </w:p>
    <w:p w14:paraId="1AA5516E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Möglichkeiten für Umbauten oder Erweiterungen</w:t>
      </w:r>
    </w:p>
    <w:p w14:paraId="5331B829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Offene Probleme</w:t>
      </w:r>
    </w:p>
    <w:p w14:paraId="3572D682" w14:textId="77777777" w:rsidR="00342FC6" w:rsidRP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Auflisten der Abschlussakten</w:t>
      </w:r>
    </w:p>
    <w:p w14:paraId="38D7E123" w14:textId="77777777" w:rsidR="00342FC6" w:rsidRDefault="00342FC6" w:rsidP="00342FC6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>‒ Weitere Unterlagen</w:t>
      </w:r>
    </w:p>
    <w:p w14:paraId="4DD4E1F4" w14:textId="4B312EA9" w:rsidR="00BF5A81" w:rsidRPr="00FF2ECD" w:rsidRDefault="00BF5A81" w:rsidP="00342FC6">
      <w:pPr>
        <w:pStyle w:val="beLauftext"/>
      </w:pPr>
      <w:r w:rsidRPr="00FF2ECD">
        <w:t>Text eingeben</w:t>
      </w:r>
    </w:p>
    <w:p w14:paraId="2265B416" w14:textId="370D9B7F" w:rsidR="003F66A3" w:rsidRDefault="00342FC6" w:rsidP="000005E5">
      <w:pPr>
        <w:pStyle w:val="H1"/>
        <w:spacing w:before="800"/>
        <w:ind w:left="0" w:firstLine="0"/>
      </w:pPr>
      <w:bookmarkStart w:id="21" w:name="_Toc166737737"/>
      <w:r>
        <w:t>Schlussrechnung</w:t>
      </w:r>
      <w:bookmarkEnd w:id="21"/>
    </w:p>
    <w:p w14:paraId="42514250" w14:textId="20F351BF" w:rsidR="004C3DA9" w:rsidRPr="004C3DA9" w:rsidRDefault="00342FC6" w:rsidP="008006A3">
      <w:pPr>
        <w:pStyle w:val="beLauftext"/>
      </w:pPr>
      <w:r w:rsidRPr="000005E5">
        <w:t>Die Kosten aus Kap. 6 werden durch den Projektleiter des OIK nach Abschluss sämtlicher Arbeiten zur Schlussrechnung zusammengestellt.</w:t>
      </w:r>
    </w:p>
    <w:p w14:paraId="4269BEEB" w14:textId="6813DA7A" w:rsidR="003F66A3" w:rsidRDefault="00342FC6" w:rsidP="000005E5">
      <w:pPr>
        <w:pStyle w:val="H1"/>
        <w:spacing w:before="800"/>
        <w:ind w:left="0" w:firstLine="0"/>
      </w:pPr>
      <w:bookmarkStart w:id="22" w:name="_Toc166737738"/>
      <w:r>
        <w:t>Fotodokumentation</w:t>
      </w:r>
      <w:bookmarkEnd w:id="22"/>
    </w:p>
    <w:p w14:paraId="6F039F19" w14:textId="01CDE1CA" w:rsidR="00723CE3" w:rsidRDefault="00723CE3" w:rsidP="00723CE3">
      <w:pPr>
        <w:pStyle w:val="beLauftext"/>
        <w:rPr>
          <w:i/>
          <w:vanish/>
          <w:color w:val="0000FF"/>
          <w:sz w:val="17"/>
        </w:rPr>
      </w:pPr>
      <w:r>
        <w:rPr>
          <w:i/>
          <w:vanish/>
          <w:color w:val="0000FF"/>
          <w:sz w:val="17"/>
        </w:rPr>
        <w:t>-</w:t>
      </w:r>
      <w:r w:rsidRPr="00342FC6">
        <w:rPr>
          <w:i/>
          <w:vanish/>
          <w:color w:val="0000FF"/>
          <w:sz w:val="17"/>
        </w:rPr>
        <w:t xml:space="preserve"> </w:t>
      </w:r>
      <w:r>
        <w:rPr>
          <w:i/>
          <w:vanish/>
          <w:color w:val="0000FF"/>
          <w:sz w:val="17"/>
        </w:rPr>
        <w:t>Alter und neuer Zustand (auch nach Inbetriebnahme mit Verkehrsteilnehmer)</w:t>
      </w:r>
    </w:p>
    <w:p w14:paraId="1F4D7549" w14:textId="6ADDA92C" w:rsidR="00723CE3" w:rsidRPr="00723CE3" w:rsidRDefault="00723CE3" w:rsidP="00342FC6">
      <w:pPr>
        <w:pStyle w:val="beLauftext"/>
        <w:rPr>
          <w:rStyle w:val="beVerborgenerKommentarZchn"/>
        </w:rPr>
      </w:pPr>
      <w:r>
        <w:rPr>
          <w:i/>
          <w:vanish/>
          <w:color w:val="0000FF"/>
          <w:sz w:val="17"/>
        </w:rPr>
        <w:t>- Bauzustand (interessante Phasen, später nicht mehr einsehbare Details)</w:t>
      </w:r>
    </w:p>
    <w:p w14:paraId="1779D77D" w14:textId="5C651767" w:rsidR="004C3DA9" w:rsidRDefault="004C3DA9" w:rsidP="00342FC6">
      <w:pPr>
        <w:pStyle w:val="beLauftext"/>
      </w:pPr>
      <w:r>
        <w:t xml:space="preserve">Text </w:t>
      </w:r>
      <w:r w:rsidR="00342FC6">
        <w:t xml:space="preserve">und Fotos </w:t>
      </w:r>
      <w:r>
        <w:t>eingeben</w:t>
      </w:r>
    </w:p>
    <w:p w14:paraId="3364357A" w14:textId="7EC382D0" w:rsidR="00551E5D" w:rsidRDefault="00551E5D" w:rsidP="00551E5D">
      <w:pPr>
        <w:pStyle w:val="H1"/>
        <w:spacing w:before="800"/>
        <w:ind w:left="0" w:firstLine="0"/>
      </w:pPr>
      <w:bookmarkStart w:id="23" w:name="_Toc166737739"/>
      <w:r>
        <w:t>Projektsteckbrief</w:t>
      </w:r>
      <w:bookmarkEnd w:id="23"/>
    </w:p>
    <w:p w14:paraId="26645AD8" w14:textId="6CF9E0AE" w:rsidR="00551E5D" w:rsidRPr="00342FC6" w:rsidRDefault="00551E5D" w:rsidP="00551E5D">
      <w:pPr>
        <w:pStyle w:val="beLauftext"/>
        <w:rPr>
          <w:i/>
          <w:vanish/>
          <w:color w:val="0000FF"/>
          <w:sz w:val="17"/>
        </w:rPr>
      </w:pPr>
      <w:r w:rsidRPr="00342FC6">
        <w:rPr>
          <w:i/>
          <w:vanish/>
          <w:color w:val="0000FF"/>
          <w:sz w:val="17"/>
        </w:rPr>
        <w:t xml:space="preserve">‒ </w:t>
      </w:r>
      <w:r>
        <w:rPr>
          <w:i/>
          <w:vanish/>
          <w:color w:val="0000FF"/>
          <w:sz w:val="17"/>
        </w:rPr>
        <w:t xml:space="preserve">nach Formular und Muster TBA </w:t>
      </w:r>
    </w:p>
    <w:p w14:paraId="3B82E911" w14:textId="77777777" w:rsidR="00342FC6" w:rsidRPr="004C3DA9" w:rsidRDefault="00342FC6" w:rsidP="00A84D70"/>
    <w:sectPr w:rsidR="00342FC6" w:rsidRPr="004C3DA9" w:rsidSect="005011A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705" w:right="567" w:bottom="851" w:left="1361" w:header="482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DBBBD" w14:textId="77777777" w:rsidR="00E1501E" w:rsidRDefault="00E1501E" w:rsidP="00F91D37">
      <w:pPr>
        <w:spacing w:line="240" w:lineRule="auto"/>
      </w:pPr>
      <w:r>
        <w:separator/>
      </w:r>
    </w:p>
  </w:endnote>
  <w:endnote w:type="continuationSeparator" w:id="0">
    <w:p w14:paraId="6A4CF150" w14:textId="77777777" w:rsidR="00E1501E" w:rsidRDefault="00E1501E" w:rsidP="00F91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6B94C" w14:textId="6C5BD4FC" w:rsidR="00E1501E" w:rsidRPr="00C35DF5" w:rsidRDefault="004B25B2" w:rsidP="008E79F0">
    <w:pPr>
      <w:pStyle w:val="beKopf-undFusszeilen"/>
      <w:tabs>
        <w:tab w:val="right" w:pos="9995"/>
      </w:tabs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Formular_Bauleiterbericht.docx</w:t>
    </w:r>
    <w:r>
      <w:rPr>
        <w:noProof/>
      </w:rPr>
      <w:fldChar w:fldCharType="end"/>
    </w:r>
    <w:r w:rsidR="00E1501E" w:rsidRPr="00C35DF5">
      <w:tab/>
    </w:r>
    <w:r w:rsidR="00E1501E" w:rsidRPr="00C35DF5">
      <w:fldChar w:fldCharType="begin"/>
    </w:r>
    <w:r w:rsidR="00E1501E" w:rsidRPr="00C35DF5">
      <w:instrText xml:space="preserve"> PAGE  \* Arabic  \* MERGEFORMAT </w:instrText>
    </w:r>
    <w:r w:rsidR="00E1501E" w:rsidRPr="00C35DF5">
      <w:fldChar w:fldCharType="separate"/>
    </w:r>
    <w:r>
      <w:rPr>
        <w:noProof/>
      </w:rPr>
      <w:t>6</w:t>
    </w:r>
    <w:r w:rsidR="00E1501E" w:rsidRPr="00C35DF5">
      <w:fldChar w:fldCharType="end"/>
    </w:r>
    <w:r w:rsidR="00E1501E" w:rsidRPr="00C35DF5"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14:paraId="3DCF7DC3" w14:textId="77777777" w:rsidR="00E1501E" w:rsidRPr="00BD4A9C" w:rsidRDefault="00E1501E" w:rsidP="005011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DE636" w14:textId="572A1D77" w:rsidR="00E1501E" w:rsidRPr="00C35DF5" w:rsidRDefault="00E1501E" w:rsidP="008E79F0">
    <w:pPr>
      <w:pStyle w:val="beKopf-undFusszeilen"/>
      <w:tabs>
        <w:tab w:val="right" w:pos="9995"/>
      </w:tabs>
    </w:pPr>
    <w:r w:rsidRPr="00C35DF5">
      <w:tab/>
    </w:r>
    <w:r w:rsidRPr="00C35DF5">
      <w:fldChar w:fldCharType="begin"/>
    </w:r>
    <w:r w:rsidRPr="00C35DF5">
      <w:instrText xml:space="preserve"> PAGE  \* Arabic  \* MERGEFORMAT </w:instrText>
    </w:r>
    <w:r w:rsidRPr="00C35DF5">
      <w:fldChar w:fldCharType="separate"/>
    </w:r>
    <w:r w:rsidR="004B25B2">
      <w:rPr>
        <w:noProof/>
      </w:rPr>
      <w:t>1</w:t>
    </w:r>
    <w:r w:rsidRPr="00C35DF5">
      <w:fldChar w:fldCharType="end"/>
    </w:r>
    <w:r w:rsidRPr="00C35DF5">
      <w:t>/</w:t>
    </w:r>
    <w:r w:rsidR="004B25B2">
      <w:fldChar w:fldCharType="begin"/>
    </w:r>
    <w:r w:rsidR="004B25B2">
      <w:instrText xml:space="preserve"> NUMPAGES  \* Arabic  \* MERGEFORMAT </w:instrText>
    </w:r>
    <w:r w:rsidR="004B25B2">
      <w:fldChar w:fldCharType="separate"/>
    </w:r>
    <w:r w:rsidR="004B25B2">
      <w:rPr>
        <w:noProof/>
      </w:rPr>
      <w:t>6</w:t>
    </w:r>
    <w:r w:rsidR="004B25B2">
      <w:rPr>
        <w:noProof/>
      </w:rPr>
      <w:fldChar w:fldCharType="end"/>
    </w:r>
  </w:p>
  <w:p w14:paraId="30A57DE3" w14:textId="77777777" w:rsidR="00E1501E" w:rsidRPr="008E79F0" w:rsidRDefault="00E1501E" w:rsidP="008E79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D35AA" w14:textId="77777777" w:rsidR="00E1501E" w:rsidRDefault="00E1501E" w:rsidP="00F91D37">
      <w:pPr>
        <w:spacing w:line="240" w:lineRule="auto"/>
      </w:pPr>
    </w:p>
    <w:p w14:paraId="6060786C" w14:textId="77777777" w:rsidR="00E1501E" w:rsidRDefault="00E1501E" w:rsidP="00F91D37">
      <w:pPr>
        <w:spacing w:line="240" w:lineRule="auto"/>
      </w:pPr>
    </w:p>
  </w:footnote>
  <w:footnote w:type="continuationSeparator" w:id="0">
    <w:p w14:paraId="3319A71D" w14:textId="77777777" w:rsidR="00E1501E" w:rsidRDefault="00E1501E" w:rsidP="00F91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ohneRahmen"/>
      <w:tblW w:w="0" w:type="auto"/>
      <w:tblLook w:val="04A0" w:firstRow="1" w:lastRow="0" w:firstColumn="1" w:lastColumn="0" w:noHBand="0" w:noVBand="1"/>
    </w:tblPr>
    <w:tblGrid>
      <w:gridCol w:w="5100"/>
      <w:gridCol w:w="4878"/>
    </w:tblGrid>
    <w:tr w:rsidR="00E1501E" w14:paraId="43BD7B58" w14:textId="77777777" w:rsidTr="00CD67CD">
      <w:tc>
        <w:tcPr>
          <w:tcW w:w="5100" w:type="dxa"/>
        </w:tcPr>
        <w:p w14:paraId="79711EEB" w14:textId="77777777" w:rsidR="00E1501E" w:rsidRDefault="00E1501E" w:rsidP="006E17C1">
          <w:pPr>
            <w:pStyle w:val="beLauftextStandard"/>
            <w:rPr>
              <w:lang w:eastAsia="de-CH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82815" behindDoc="1" locked="1" layoutInCell="1" allowOverlap="1" wp14:anchorId="17998910" wp14:editId="782BF3B7">
                <wp:simplePos x="0" y="0"/>
                <wp:positionH relativeFrom="page">
                  <wp:posOffset>13970</wp:posOffset>
                </wp:positionH>
                <wp:positionV relativeFrom="page">
                  <wp:posOffset>32385</wp:posOffset>
                </wp:positionV>
                <wp:extent cx="937895" cy="231140"/>
                <wp:effectExtent l="0" t="0" r="0" b="0"/>
                <wp:wrapNone/>
                <wp:docPr id="4" name="d5cc7d3d-6334-4e65-bc9e-9b4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895" cy="231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3BC0DB1" w14:textId="77777777" w:rsidR="00E1501E" w:rsidRPr="006E17C1" w:rsidRDefault="00E1501E" w:rsidP="00DE57A9">
          <w:pPr>
            <w:pStyle w:val="Kopfzeile"/>
            <w:rPr>
              <w:highlight w:val="yellow"/>
            </w:rPr>
          </w:pPr>
        </w:p>
      </w:tc>
      <w:tc>
        <w:tcPr>
          <w:tcW w:w="4878" w:type="dxa"/>
        </w:tcPr>
        <w:p w14:paraId="6065FD91" w14:textId="77777777" w:rsidR="00E1501E" w:rsidRDefault="00E1501E" w:rsidP="00CE0282">
          <w:pPr>
            <w:pStyle w:val="Kopfzeile"/>
          </w:pPr>
        </w:p>
      </w:tc>
    </w:tr>
  </w:tbl>
  <w:p w14:paraId="5731A660" w14:textId="77777777" w:rsidR="00E1501E" w:rsidRPr="0039616D" w:rsidRDefault="00E1501E" w:rsidP="006E17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3684"/>
      <w:gridCol w:w="2267"/>
      <w:gridCol w:w="2040"/>
    </w:tblGrid>
    <w:tr w:rsidR="00E1501E" w:rsidRPr="00F01DA6" w14:paraId="05DB829E" w14:textId="77777777" w:rsidTr="00637F9C">
      <w:trPr>
        <w:trHeight w:hRule="exact" w:val="850"/>
      </w:trPr>
      <w:tc>
        <w:tcPr>
          <w:tcW w:w="1984" w:type="dxa"/>
        </w:tcPr>
        <w:p w14:paraId="338F8566" w14:textId="77777777" w:rsidR="00E1501E" w:rsidRPr="00F01DA6" w:rsidRDefault="00E1501E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3684" w:type="dxa"/>
        </w:tcPr>
        <w:p w14:paraId="23FD723F" w14:textId="77777777" w:rsidR="00E1501E" w:rsidRPr="00F01DA6" w:rsidRDefault="00E1501E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267" w:type="dxa"/>
        </w:tcPr>
        <w:p w14:paraId="4D14ACB5" w14:textId="77777777" w:rsidR="00E1501E" w:rsidRPr="00F01DA6" w:rsidRDefault="00E1501E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</w:pPr>
        </w:p>
      </w:tc>
      <w:tc>
        <w:tcPr>
          <w:tcW w:w="2040" w:type="dxa"/>
        </w:tcPr>
        <w:p w14:paraId="2D328315" w14:textId="77777777" w:rsidR="00E1501E" w:rsidRPr="00F01DA6" w:rsidRDefault="00E1501E" w:rsidP="00F01DA6">
          <w:pPr>
            <w:pStyle w:val="Kopfzeile"/>
            <w:tabs>
              <w:tab w:val="clear" w:pos="9967"/>
              <w:tab w:val="left" w:pos="6469"/>
              <w:tab w:val="right" w:pos="9978"/>
            </w:tabs>
            <w:rPr>
              <w:i/>
              <w:vanish/>
            </w:rPr>
          </w:pPr>
        </w:p>
      </w:tc>
    </w:tr>
  </w:tbl>
  <w:p w14:paraId="512E8D89" w14:textId="77777777" w:rsidR="00E1501E" w:rsidRDefault="00E1501E" w:rsidP="00E33CF1">
    <w:pPr>
      <w:pStyle w:val="Kopfzeile"/>
      <w:tabs>
        <w:tab w:val="clear" w:pos="9967"/>
        <w:tab w:val="left" w:pos="6469"/>
        <w:tab w:val="right" w:pos="9978"/>
      </w:tabs>
    </w:pPr>
    <w:r>
      <w:drawing>
        <wp:anchor distT="0" distB="0" distL="114300" distR="114300" simplePos="0" relativeHeight="251669503" behindDoc="0" locked="1" layoutInCell="1" allowOverlap="1" wp14:anchorId="4931A991" wp14:editId="114303B5">
          <wp:simplePos x="0" y="0"/>
          <wp:positionH relativeFrom="page">
            <wp:posOffset>313055</wp:posOffset>
          </wp:positionH>
          <wp:positionV relativeFrom="page">
            <wp:posOffset>183515</wp:posOffset>
          </wp:positionV>
          <wp:extent cx="1483200" cy="694800"/>
          <wp:effectExtent l="0" t="0" r="317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go Kanton Bern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200" cy="69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AF"/>
    <w:multiLevelType w:val="hybridMultilevel"/>
    <w:tmpl w:val="701A0356"/>
    <w:lvl w:ilvl="0" w:tplc="32CC1134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A7F7E"/>
    <w:multiLevelType w:val="hybridMultilevel"/>
    <w:tmpl w:val="F606EF32"/>
    <w:lvl w:ilvl="0" w:tplc="47C8205E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804FF"/>
    <w:multiLevelType w:val="multilevel"/>
    <w:tmpl w:val="84809E52"/>
    <w:lvl w:ilvl="0">
      <w:start w:val="1"/>
      <w:numFmt w:val="decimal"/>
      <w:pStyle w:val="Traktandum-Titel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raktandum-Titel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4B22DDD"/>
    <w:multiLevelType w:val="hybridMultilevel"/>
    <w:tmpl w:val="145A0D48"/>
    <w:lvl w:ilvl="0" w:tplc="EA8A37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0D46FD"/>
    <w:multiLevelType w:val="multilevel"/>
    <w:tmpl w:val="F6FA8FB4"/>
    <w:lvl w:ilvl="0">
      <w:start w:val="1"/>
      <w:numFmt w:val="decimal"/>
      <w:pStyle w:val="H1"/>
      <w:lvlText w:val="%1."/>
      <w:lvlJc w:val="left"/>
      <w:pPr>
        <w:ind w:left="1419" w:hanging="851"/>
      </w:pPr>
      <w:rPr>
        <w:rFonts w:hint="default"/>
        <w:spacing w:val="-10"/>
      </w:rPr>
    </w:lvl>
    <w:lvl w:ilvl="1">
      <w:start w:val="1"/>
      <w:numFmt w:val="decimal"/>
      <w:pStyle w:val="berschrift2nummeriert"/>
      <w:lvlText w:val="%1.%2"/>
      <w:lvlJc w:val="left"/>
      <w:pPr>
        <w:ind w:left="10774" w:hanging="851"/>
      </w:pPr>
      <w:rPr>
        <w:rFonts w:hint="default"/>
        <w:spacing w:val="-10"/>
      </w:rPr>
    </w:lvl>
    <w:lvl w:ilvl="2">
      <w:start w:val="1"/>
      <w:numFmt w:val="decimal"/>
      <w:pStyle w:val="berschrift3nummeriert"/>
      <w:lvlText w:val="%1.%2.%3"/>
      <w:lvlJc w:val="left"/>
      <w:pPr>
        <w:ind w:left="851" w:hanging="851"/>
      </w:pPr>
      <w:rPr>
        <w:rFonts w:hint="default"/>
        <w:spacing w:val="-10"/>
      </w:rPr>
    </w:lvl>
    <w:lvl w:ilvl="3">
      <w:start w:val="1"/>
      <w:numFmt w:val="decimal"/>
      <w:pStyle w:val="berschrift4nummeriert"/>
      <w:lvlText w:val="%1.%2.%3.%4"/>
      <w:lvlJc w:val="left"/>
      <w:pPr>
        <w:ind w:left="993" w:hanging="851"/>
      </w:pPr>
      <w:rPr>
        <w:rFonts w:hint="default"/>
        <w:spacing w:val="-10"/>
      </w:rPr>
    </w:lvl>
    <w:lvl w:ilvl="4">
      <w:start w:val="1"/>
      <w:numFmt w:val="decimal"/>
      <w:pStyle w:val="berschrift5nummeriert"/>
      <w:lvlText w:val="%1.%2.%3.%4.%5"/>
      <w:lvlJc w:val="left"/>
      <w:pPr>
        <w:ind w:left="851" w:hanging="851"/>
      </w:pPr>
      <w:rPr>
        <w:rFonts w:hint="default"/>
        <w:spacing w:val="-10"/>
      </w:rPr>
    </w:lvl>
    <w:lvl w:ilvl="5">
      <w:start w:val="1"/>
      <w:numFmt w:val="lowerLetter"/>
      <w:lvlText w:val="%6)"/>
      <w:lvlJc w:val="left"/>
      <w:pPr>
        <w:ind w:left="357" w:hanging="357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pStyle w:val="Nummerierung1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decimal"/>
      <w:pStyle w:val="Nummerierung2"/>
      <w:lvlText w:val="%8.%9"/>
      <w:lvlJc w:val="left"/>
      <w:pPr>
        <w:ind w:left="992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5" w15:restartNumberingAfterBreak="0">
    <w:nsid w:val="568151B6"/>
    <w:multiLevelType w:val="hybridMultilevel"/>
    <w:tmpl w:val="DA2C78F6"/>
    <w:lvl w:ilvl="0" w:tplc="EA8A3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D903330"/>
    <w:multiLevelType w:val="hybridMultilevel"/>
    <w:tmpl w:val="640A4E22"/>
    <w:lvl w:ilvl="0" w:tplc="082025B0">
      <w:start w:val="1"/>
      <w:numFmt w:val="upperLetter"/>
      <w:lvlText w:val="%1)"/>
      <w:lvlJc w:val="left"/>
      <w:pPr>
        <w:ind w:left="360" w:hanging="360"/>
      </w:pPr>
      <w:rPr>
        <w:rFonts w:ascii="Arial" w:eastAsiaTheme="minorHAnsi" w:hAnsi="Arial" w:cstheme="minorBidi"/>
      </w:rPr>
    </w:lvl>
    <w:lvl w:ilvl="1" w:tplc="EA8A37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pStyle w:val="Aufzhlung2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pStyle w:val="Aufzhlung3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88D1827"/>
    <w:multiLevelType w:val="hybridMultilevel"/>
    <w:tmpl w:val="4C189EA4"/>
    <w:lvl w:ilvl="0" w:tplc="6F20AF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4"/>
    <w:lvlOverride w:ilvl="0">
      <w:lvl w:ilvl="0">
        <w:start w:val="1"/>
        <w:numFmt w:val="decimal"/>
        <w:pStyle w:val="H1"/>
        <w:lvlText w:val="%1."/>
        <w:lvlJc w:val="left"/>
        <w:pPr>
          <w:ind w:left="851" w:hanging="851"/>
        </w:pPr>
        <w:rPr>
          <w:rFonts w:hint="default"/>
          <w:spacing w:val="-10"/>
        </w:rPr>
      </w:lvl>
    </w:lvlOverride>
    <w:lvlOverride w:ilvl="1">
      <w:lvl w:ilvl="1">
        <w:start w:val="1"/>
        <w:numFmt w:val="decimal"/>
        <w:pStyle w:val="berschrift2nummeriert"/>
        <w:lvlText w:val="%1.%2"/>
        <w:lvlJc w:val="left"/>
        <w:pPr>
          <w:ind w:left="993" w:hanging="851"/>
        </w:pPr>
        <w:rPr>
          <w:rFonts w:hint="default"/>
          <w:spacing w:val="-10"/>
        </w:rPr>
      </w:lvl>
    </w:lvlOverride>
    <w:lvlOverride w:ilvl="2">
      <w:lvl w:ilvl="2">
        <w:start w:val="1"/>
        <w:numFmt w:val="decimal"/>
        <w:pStyle w:val="berschrift3nummeriert"/>
        <w:lvlText w:val="%1.%2.%3"/>
        <w:lvlJc w:val="left"/>
        <w:pPr>
          <w:ind w:left="851" w:hanging="851"/>
        </w:pPr>
        <w:rPr>
          <w:rFonts w:hint="default"/>
          <w:spacing w:val="-10"/>
        </w:rPr>
      </w:lvl>
    </w:lvlOverride>
    <w:lvlOverride w:ilvl="3">
      <w:lvl w:ilvl="3">
        <w:start w:val="1"/>
        <w:numFmt w:val="decimal"/>
        <w:pStyle w:val="berschrift4nummeriert"/>
        <w:lvlText w:val="%1.%2.%3.%4"/>
        <w:lvlJc w:val="left"/>
        <w:pPr>
          <w:ind w:left="993" w:hanging="851"/>
        </w:pPr>
        <w:rPr>
          <w:rFonts w:hint="default"/>
          <w:spacing w:val="-10"/>
        </w:rPr>
      </w:lvl>
    </w:lvlOverride>
    <w:lvlOverride w:ilvl="4">
      <w:lvl w:ilvl="4">
        <w:start w:val="1"/>
        <w:numFmt w:val="decimal"/>
        <w:pStyle w:val="berschrift5nummeriert"/>
        <w:lvlText w:val="%1.%2.%3.%4.%5"/>
        <w:lvlJc w:val="left"/>
        <w:pPr>
          <w:ind w:left="851" w:hanging="851"/>
        </w:pPr>
        <w:rPr>
          <w:rFonts w:hint="default"/>
          <w:spacing w:val="-10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425" w:hanging="425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425" w:hanging="425"/>
        </w:pPr>
        <w:rPr>
          <w:rFonts w:hint="default"/>
        </w:rPr>
      </w:lvl>
    </w:lvlOverride>
    <w:lvlOverride w:ilvl="7">
      <w:lvl w:ilvl="7">
        <w:start w:val="1"/>
        <w:numFmt w:val="decimal"/>
        <w:pStyle w:val="Nummerierung1"/>
        <w:lvlText w:val="%8."/>
        <w:lvlJc w:val="left"/>
        <w:pPr>
          <w:ind w:left="425" w:hanging="425"/>
        </w:pPr>
        <w:rPr>
          <w:rFonts w:hint="default"/>
        </w:rPr>
      </w:lvl>
    </w:lvlOverride>
    <w:lvlOverride w:ilvl="8">
      <w:lvl w:ilvl="8">
        <w:start w:val="1"/>
        <w:numFmt w:val="decimal"/>
        <w:pStyle w:val="Nummerierung2"/>
        <w:lvlText w:val="%8.%9"/>
        <w:lvlJc w:val="left"/>
        <w:pPr>
          <w:ind w:left="992" w:hanging="567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0">
    <w:abstractNumId w:val="9"/>
  </w:num>
  <w:num w:numId="11">
    <w:abstractNumId w:val="0"/>
  </w:num>
  <w:num w:numId="12">
    <w:abstractNumId w:val="1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4096" w:nlCheck="1" w:checkStyle="0"/>
  <w:activeWritingStyle w:appName="MSWord" w:lang="de-CH" w:vendorID="64" w:dllVersion="131078" w:nlCheck="1" w:checkStyle="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drawingGridHorizontalSpacing w:val="255"/>
  <w:drawingGridVerticalSpacing w:val="255"/>
  <w:displayHorizontalDrawingGridEvery w:val="10"/>
  <w:displayVerticalDrawingGridEvery w:val="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47"/>
    <w:rsid w:val="000005E5"/>
    <w:rsid w:val="00002978"/>
    <w:rsid w:val="0001010F"/>
    <w:rsid w:val="000116E1"/>
    <w:rsid w:val="000118C1"/>
    <w:rsid w:val="00015D48"/>
    <w:rsid w:val="0002147A"/>
    <w:rsid w:val="000215AB"/>
    <w:rsid w:val="00022547"/>
    <w:rsid w:val="000258FF"/>
    <w:rsid w:val="000266B7"/>
    <w:rsid w:val="0002739A"/>
    <w:rsid w:val="00032B92"/>
    <w:rsid w:val="000409C8"/>
    <w:rsid w:val="00041700"/>
    <w:rsid w:val="0004410F"/>
    <w:rsid w:val="00045DA0"/>
    <w:rsid w:val="0004775B"/>
    <w:rsid w:val="000509CB"/>
    <w:rsid w:val="00052581"/>
    <w:rsid w:val="00054BDC"/>
    <w:rsid w:val="00055F75"/>
    <w:rsid w:val="000610F6"/>
    <w:rsid w:val="00061F5D"/>
    <w:rsid w:val="00063BC2"/>
    <w:rsid w:val="000701F1"/>
    <w:rsid w:val="0007095A"/>
    <w:rsid w:val="00071780"/>
    <w:rsid w:val="00076D73"/>
    <w:rsid w:val="000822A6"/>
    <w:rsid w:val="000823C7"/>
    <w:rsid w:val="00084759"/>
    <w:rsid w:val="00087246"/>
    <w:rsid w:val="000879DE"/>
    <w:rsid w:val="00091C2E"/>
    <w:rsid w:val="00095CB1"/>
    <w:rsid w:val="0009664E"/>
    <w:rsid w:val="00096E8E"/>
    <w:rsid w:val="00096EE5"/>
    <w:rsid w:val="00097476"/>
    <w:rsid w:val="000A071E"/>
    <w:rsid w:val="000A1884"/>
    <w:rsid w:val="000A422B"/>
    <w:rsid w:val="000A42E5"/>
    <w:rsid w:val="000A5029"/>
    <w:rsid w:val="000B0159"/>
    <w:rsid w:val="000B11FF"/>
    <w:rsid w:val="000B3E72"/>
    <w:rsid w:val="000B595D"/>
    <w:rsid w:val="000B64EC"/>
    <w:rsid w:val="000C3C06"/>
    <w:rsid w:val="000C49C1"/>
    <w:rsid w:val="000C5AA0"/>
    <w:rsid w:val="000D06EA"/>
    <w:rsid w:val="000D1743"/>
    <w:rsid w:val="000D20C9"/>
    <w:rsid w:val="000D7F08"/>
    <w:rsid w:val="000E0CEF"/>
    <w:rsid w:val="000E174A"/>
    <w:rsid w:val="000E756F"/>
    <w:rsid w:val="000F037E"/>
    <w:rsid w:val="000F43CB"/>
    <w:rsid w:val="000F576F"/>
    <w:rsid w:val="000F78CE"/>
    <w:rsid w:val="0010021F"/>
    <w:rsid w:val="00101C4A"/>
    <w:rsid w:val="0010227D"/>
    <w:rsid w:val="00102345"/>
    <w:rsid w:val="00106688"/>
    <w:rsid w:val="001069C5"/>
    <w:rsid w:val="00106DB8"/>
    <w:rsid w:val="00107369"/>
    <w:rsid w:val="00107F09"/>
    <w:rsid w:val="00111F40"/>
    <w:rsid w:val="00112766"/>
    <w:rsid w:val="001134C7"/>
    <w:rsid w:val="00113A9B"/>
    <w:rsid w:val="00113CB8"/>
    <w:rsid w:val="0011409C"/>
    <w:rsid w:val="0011601D"/>
    <w:rsid w:val="0012151C"/>
    <w:rsid w:val="0012168B"/>
    <w:rsid w:val="0012383B"/>
    <w:rsid w:val="00124B68"/>
    <w:rsid w:val="00124F23"/>
    <w:rsid w:val="001273A1"/>
    <w:rsid w:val="00127A77"/>
    <w:rsid w:val="00130557"/>
    <w:rsid w:val="001307C8"/>
    <w:rsid w:val="00133C26"/>
    <w:rsid w:val="00133ED4"/>
    <w:rsid w:val="00134353"/>
    <w:rsid w:val="0013589F"/>
    <w:rsid w:val="001375AB"/>
    <w:rsid w:val="00140075"/>
    <w:rsid w:val="00140272"/>
    <w:rsid w:val="001407C6"/>
    <w:rsid w:val="00141021"/>
    <w:rsid w:val="00144122"/>
    <w:rsid w:val="001471AF"/>
    <w:rsid w:val="0014736E"/>
    <w:rsid w:val="00154677"/>
    <w:rsid w:val="001548DB"/>
    <w:rsid w:val="0016119E"/>
    <w:rsid w:val="001617BB"/>
    <w:rsid w:val="00166023"/>
    <w:rsid w:val="00167916"/>
    <w:rsid w:val="00175090"/>
    <w:rsid w:val="0017672D"/>
    <w:rsid w:val="00176C99"/>
    <w:rsid w:val="00177A59"/>
    <w:rsid w:val="00182287"/>
    <w:rsid w:val="00190A82"/>
    <w:rsid w:val="0019114B"/>
    <w:rsid w:val="00196AA9"/>
    <w:rsid w:val="00196ABC"/>
    <w:rsid w:val="00196B03"/>
    <w:rsid w:val="00196C0B"/>
    <w:rsid w:val="001A0029"/>
    <w:rsid w:val="001A666F"/>
    <w:rsid w:val="001B0789"/>
    <w:rsid w:val="001B0F2E"/>
    <w:rsid w:val="001B166D"/>
    <w:rsid w:val="001B1F85"/>
    <w:rsid w:val="001B400F"/>
    <w:rsid w:val="001B4DBF"/>
    <w:rsid w:val="001B5E85"/>
    <w:rsid w:val="001C4D4E"/>
    <w:rsid w:val="001C5484"/>
    <w:rsid w:val="001E0FC2"/>
    <w:rsid w:val="001E2720"/>
    <w:rsid w:val="001E2FEB"/>
    <w:rsid w:val="001E3FF4"/>
    <w:rsid w:val="001E4694"/>
    <w:rsid w:val="001F0C19"/>
    <w:rsid w:val="001F2AA2"/>
    <w:rsid w:val="001F4671"/>
    <w:rsid w:val="001F4A7E"/>
    <w:rsid w:val="001F4B8C"/>
    <w:rsid w:val="001F5DB0"/>
    <w:rsid w:val="002008D7"/>
    <w:rsid w:val="00203058"/>
    <w:rsid w:val="00203AF7"/>
    <w:rsid w:val="0021213F"/>
    <w:rsid w:val="00212ABF"/>
    <w:rsid w:val="00213BA1"/>
    <w:rsid w:val="002141FD"/>
    <w:rsid w:val="00217F44"/>
    <w:rsid w:val="002214E4"/>
    <w:rsid w:val="00224C53"/>
    <w:rsid w:val="00224C9B"/>
    <w:rsid w:val="00225571"/>
    <w:rsid w:val="00225D48"/>
    <w:rsid w:val="0022685B"/>
    <w:rsid w:val="0023205B"/>
    <w:rsid w:val="0023431C"/>
    <w:rsid w:val="00236C8A"/>
    <w:rsid w:val="00243EED"/>
    <w:rsid w:val="00244323"/>
    <w:rsid w:val="00246EC6"/>
    <w:rsid w:val="0025644A"/>
    <w:rsid w:val="00256F55"/>
    <w:rsid w:val="00260BFA"/>
    <w:rsid w:val="002619E1"/>
    <w:rsid w:val="00266772"/>
    <w:rsid w:val="00267F71"/>
    <w:rsid w:val="002712AE"/>
    <w:rsid w:val="002770BA"/>
    <w:rsid w:val="002772E1"/>
    <w:rsid w:val="002819E8"/>
    <w:rsid w:val="002908D7"/>
    <w:rsid w:val="00290E37"/>
    <w:rsid w:val="0029375B"/>
    <w:rsid w:val="002945F1"/>
    <w:rsid w:val="00295B44"/>
    <w:rsid w:val="00295DEC"/>
    <w:rsid w:val="002A3098"/>
    <w:rsid w:val="002B17C2"/>
    <w:rsid w:val="002B5392"/>
    <w:rsid w:val="002C2DC3"/>
    <w:rsid w:val="002C4AA4"/>
    <w:rsid w:val="002C6EF1"/>
    <w:rsid w:val="002D25EA"/>
    <w:rsid w:val="002D272F"/>
    <w:rsid w:val="002D3461"/>
    <w:rsid w:val="002D3712"/>
    <w:rsid w:val="002D38AE"/>
    <w:rsid w:val="002D3CF3"/>
    <w:rsid w:val="002E3249"/>
    <w:rsid w:val="002E35A1"/>
    <w:rsid w:val="002E4096"/>
    <w:rsid w:val="002E4FA0"/>
    <w:rsid w:val="002E541B"/>
    <w:rsid w:val="002E7CBA"/>
    <w:rsid w:val="002F06AA"/>
    <w:rsid w:val="002F534D"/>
    <w:rsid w:val="002F68A2"/>
    <w:rsid w:val="002F7482"/>
    <w:rsid w:val="0030245A"/>
    <w:rsid w:val="00305154"/>
    <w:rsid w:val="003062AD"/>
    <w:rsid w:val="00307CFC"/>
    <w:rsid w:val="0031139B"/>
    <w:rsid w:val="003127DA"/>
    <w:rsid w:val="00316B83"/>
    <w:rsid w:val="003210FB"/>
    <w:rsid w:val="003214C9"/>
    <w:rsid w:val="0032330D"/>
    <w:rsid w:val="00324945"/>
    <w:rsid w:val="00325AC5"/>
    <w:rsid w:val="0033112A"/>
    <w:rsid w:val="00333A1B"/>
    <w:rsid w:val="00335339"/>
    <w:rsid w:val="00335941"/>
    <w:rsid w:val="003359D8"/>
    <w:rsid w:val="00336989"/>
    <w:rsid w:val="00336A76"/>
    <w:rsid w:val="00337BD2"/>
    <w:rsid w:val="003400DC"/>
    <w:rsid w:val="0034154C"/>
    <w:rsid w:val="00342FC6"/>
    <w:rsid w:val="00344904"/>
    <w:rsid w:val="003514EE"/>
    <w:rsid w:val="00351B75"/>
    <w:rsid w:val="003559F0"/>
    <w:rsid w:val="00362D6B"/>
    <w:rsid w:val="00363671"/>
    <w:rsid w:val="00364EE3"/>
    <w:rsid w:val="003669FD"/>
    <w:rsid w:val="00367A93"/>
    <w:rsid w:val="0037217C"/>
    <w:rsid w:val="003722B9"/>
    <w:rsid w:val="003757E4"/>
    <w:rsid w:val="00375834"/>
    <w:rsid w:val="00375CF9"/>
    <w:rsid w:val="00375D0E"/>
    <w:rsid w:val="00376656"/>
    <w:rsid w:val="003771E2"/>
    <w:rsid w:val="00380D67"/>
    <w:rsid w:val="0038408C"/>
    <w:rsid w:val="00385032"/>
    <w:rsid w:val="0039090B"/>
    <w:rsid w:val="00396082"/>
    <w:rsid w:val="0039616D"/>
    <w:rsid w:val="00396A4E"/>
    <w:rsid w:val="00397FFE"/>
    <w:rsid w:val="003A396E"/>
    <w:rsid w:val="003A71E1"/>
    <w:rsid w:val="003B02F8"/>
    <w:rsid w:val="003B2CBD"/>
    <w:rsid w:val="003B3A78"/>
    <w:rsid w:val="003B4BF5"/>
    <w:rsid w:val="003C0441"/>
    <w:rsid w:val="003C29F3"/>
    <w:rsid w:val="003C4F88"/>
    <w:rsid w:val="003C6924"/>
    <w:rsid w:val="003D0FAA"/>
    <w:rsid w:val="003D1066"/>
    <w:rsid w:val="003D1617"/>
    <w:rsid w:val="003D4FCF"/>
    <w:rsid w:val="003E0D7F"/>
    <w:rsid w:val="003E4CCA"/>
    <w:rsid w:val="003E7351"/>
    <w:rsid w:val="003F1A56"/>
    <w:rsid w:val="003F66A3"/>
    <w:rsid w:val="003F70F2"/>
    <w:rsid w:val="003F711B"/>
    <w:rsid w:val="003F793A"/>
    <w:rsid w:val="004007B2"/>
    <w:rsid w:val="0040593D"/>
    <w:rsid w:val="00410AF1"/>
    <w:rsid w:val="00413C32"/>
    <w:rsid w:val="004165DE"/>
    <w:rsid w:val="00420777"/>
    <w:rsid w:val="004212A5"/>
    <w:rsid w:val="00421DB9"/>
    <w:rsid w:val="0042646E"/>
    <w:rsid w:val="00427E73"/>
    <w:rsid w:val="00433170"/>
    <w:rsid w:val="004347C8"/>
    <w:rsid w:val="00436FC3"/>
    <w:rsid w:val="004378C7"/>
    <w:rsid w:val="0044096D"/>
    <w:rsid w:val="00446760"/>
    <w:rsid w:val="00446E6D"/>
    <w:rsid w:val="004519B6"/>
    <w:rsid w:val="00452D49"/>
    <w:rsid w:val="00452E96"/>
    <w:rsid w:val="0045317E"/>
    <w:rsid w:val="004549EE"/>
    <w:rsid w:val="004607F4"/>
    <w:rsid w:val="00462ADB"/>
    <w:rsid w:val="00466CA6"/>
    <w:rsid w:val="004679D5"/>
    <w:rsid w:val="00470BD2"/>
    <w:rsid w:val="004714DD"/>
    <w:rsid w:val="004718F2"/>
    <w:rsid w:val="004739DA"/>
    <w:rsid w:val="004752E0"/>
    <w:rsid w:val="00480722"/>
    <w:rsid w:val="00481775"/>
    <w:rsid w:val="00482D06"/>
    <w:rsid w:val="00482FCC"/>
    <w:rsid w:val="004838EB"/>
    <w:rsid w:val="004847DC"/>
    <w:rsid w:val="00484FC6"/>
    <w:rsid w:val="00486DBB"/>
    <w:rsid w:val="00491992"/>
    <w:rsid w:val="0049364E"/>
    <w:rsid w:val="00494FD7"/>
    <w:rsid w:val="0049577D"/>
    <w:rsid w:val="004A039B"/>
    <w:rsid w:val="004A0479"/>
    <w:rsid w:val="004A29E8"/>
    <w:rsid w:val="004A41E9"/>
    <w:rsid w:val="004A60C5"/>
    <w:rsid w:val="004B0FDB"/>
    <w:rsid w:val="004B25B2"/>
    <w:rsid w:val="004B5A6F"/>
    <w:rsid w:val="004B6A97"/>
    <w:rsid w:val="004C06C7"/>
    <w:rsid w:val="004C1329"/>
    <w:rsid w:val="004C185E"/>
    <w:rsid w:val="004C3880"/>
    <w:rsid w:val="004C3DA9"/>
    <w:rsid w:val="004C442B"/>
    <w:rsid w:val="004C575A"/>
    <w:rsid w:val="004D00CC"/>
    <w:rsid w:val="004D0F2F"/>
    <w:rsid w:val="004D179F"/>
    <w:rsid w:val="004D21CD"/>
    <w:rsid w:val="004D3497"/>
    <w:rsid w:val="004D5349"/>
    <w:rsid w:val="004D5B31"/>
    <w:rsid w:val="004D5F14"/>
    <w:rsid w:val="004D606F"/>
    <w:rsid w:val="004D7C40"/>
    <w:rsid w:val="004E134C"/>
    <w:rsid w:val="004E222C"/>
    <w:rsid w:val="004E2BF5"/>
    <w:rsid w:val="004E3590"/>
    <w:rsid w:val="004E5C94"/>
    <w:rsid w:val="004F1BCC"/>
    <w:rsid w:val="00500294"/>
    <w:rsid w:val="005011A0"/>
    <w:rsid w:val="0050192C"/>
    <w:rsid w:val="00501AEF"/>
    <w:rsid w:val="00503471"/>
    <w:rsid w:val="00503C04"/>
    <w:rsid w:val="00513F66"/>
    <w:rsid w:val="005161DB"/>
    <w:rsid w:val="0051679B"/>
    <w:rsid w:val="00516C61"/>
    <w:rsid w:val="005170E4"/>
    <w:rsid w:val="0052179B"/>
    <w:rsid w:val="00526179"/>
    <w:rsid w:val="00526C93"/>
    <w:rsid w:val="0053028D"/>
    <w:rsid w:val="00530B4B"/>
    <w:rsid w:val="00531DF0"/>
    <w:rsid w:val="00532631"/>
    <w:rsid w:val="005359D3"/>
    <w:rsid w:val="00535EA2"/>
    <w:rsid w:val="00536383"/>
    <w:rsid w:val="00536530"/>
    <w:rsid w:val="00536A91"/>
    <w:rsid w:val="00537410"/>
    <w:rsid w:val="00537C85"/>
    <w:rsid w:val="00540A95"/>
    <w:rsid w:val="00542DE9"/>
    <w:rsid w:val="00543724"/>
    <w:rsid w:val="00543872"/>
    <w:rsid w:val="00543A9E"/>
    <w:rsid w:val="00543CAB"/>
    <w:rsid w:val="00543F57"/>
    <w:rsid w:val="0054591C"/>
    <w:rsid w:val="00550787"/>
    <w:rsid w:val="00550ABF"/>
    <w:rsid w:val="00551E5D"/>
    <w:rsid w:val="00551F69"/>
    <w:rsid w:val="00552C11"/>
    <w:rsid w:val="00554B1D"/>
    <w:rsid w:val="00554CD1"/>
    <w:rsid w:val="0055630A"/>
    <w:rsid w:val="0056080A"/>
    <w:rsid w:val="00562702"/>
    <w:rsid w:val="00562E7B"/>
    <w:rsid w:val="005667D1"/>
    <w:rsid w:val="005715F2"/>
    <w:rsid w:val="00571C7B"/>
    <w:rsid w:val="00574AAC"/>
    <w:rsid w:val="005818BC"/>
    <w:rsid w:val="00581FD9"/>
    <w:rsid w:val="00587481"/>
    <w:rsid w:val="00591832"/>
    <w:rsid w:val="00592632"/>
    <w:rsid w:val="00592841"/>
    <w:rsid w:val="005943C6"/>
    <w:rsid w:val="00595D58"/>
    <w:rsid w:val="00596EEB"/>
    <w:rsid w:val="00597339"/>
    <w:rsid w:val="005A7EB9"/>
    <w:rsid w:val="005B3679"/>
    <w:rsid w:val="005B4DEC"/>
    <w:rsid w:val="005B5CD0"/>
    <w:rsid w:val="005B6FD0"/>
    <w:rsid w:val="005C6148"/>
    <w:rsid w:val="005D05F7"/>
    <w:rsid w:val="005D161E"/>
    <w:rsid w:val="005D4FBB"/>
    <w:rsid w:val="005D682F"/>
    <w:rsid w:val="005E3592"/>
    <w:rsid w:val="005E46D2"/>
    <w:rsid w:val="005E74A9"/>
    <w:rsid w:val="005F60CA"/>
    <w:rsid w:val="005F64F0"/>
    <w:rsid w:val="00602616"/>
    <w:rsid w:val="006044D5"/>
    <w:rsid w:val="00604C16"/>
    <w:rsid w:val="006051C4"/>
    <w:rsid w:val="0060704B"/>
    <w:rsid w:val="0060750F"/>
    <w:rsid w:val="00614396"/>
    <w:rsid w:val="006201A2"/>
    <w:rsid w:val="00621CAF"/>
    <w:rsid w:val="00622A9F"/>
    <w:rsid w:val="00622FDC"/>
    <w:rsid w:val="00625020"/>
    <w:rsid w:val="006304C2"/>
    <w:rsid w:val="00632704"/>
    <w:rsid w:val="00635DEE"/>
    <w:rsid w:val="006368C5"/>
    <w:rsid w:val="00637F9C"/>
    <w:rsid w:val="00637FAC"/>
    <w:rsid w:val="00642493"/>
    <w:rsid w:val="00642E05"/>
    <w:rsid w:val="00642F26"/>
    <w:rsid w:val="0064360F"/>
    <w:rsid w:val="00643EFA"/>
    <w:rsid w:val="00645850"/>
    <w:rsid w:val="006513D1"/>
    <w:rsid w:val="00651C2B"/>
    <w:rsid w:val="00652553"/>
    <w:rsid w:val="0065274C"/>
    <w:rsid w:val="00654B48"/>
    <w:rsid w:val="00654EF5"/>
    <w:rsid w:val="0065565F"/>
    <w:rsid w:val="006562E0"/>
    <w:rsid w:val="00657051"/>
    <w:rsid w:val="00662C23"/>
    <w:rsid w:val="0066491F"/>
    <w:rsid w:val="00665C5B"/>
    <w:rsid w:val="006669DD"/>
    <w:rsid w:val="00666A91"/>
    <w:rsid w:val="00667B44"/>
    <w:rsid w:val="006704EE"/>
    <w:rsid w:val="006717DC"/>
    <w:rsid w:val="0067332B"/>
    <w:rsid w:val="0067626C"/>
    <w:rsid w:val="0068083D"/>
    <w:rsid w:val="006822FA"/>
    <w:rsid w:val="006854F3"/>
    <w:rsid w:val="00686D14"/>
    <w:rsid w:val="00687ED7"/>
    <w:rsid w:val="00693B4C"/>
    <w:rsid w:val="00693F7D"/>
    <w:rsid w:val="006941E3"/>
    <w:rsid w:val="0069453E"/>
    <w:rsid w:val="00695881"/>
    <w:rsid w:val="006968C3"/>
    <w:rsid w:val="006A2A3C"/>
    <w:rsid w:val="006B1729"/>
    <w:rsid w:val="006B3473"/>
    <w:rsid w:val="006B45A6"/>
    <w:rsid w:val="006B61C1"/>
    <w:rsid w:val="006B72A3"/>
    <w:rsid w:val="006C055A"/>
    <w:rsid w:val="006C144C"/>
    <w:rsid w:val="006C1669"/>
    <w:rsid w:val="006C1863"/>
    <w:rsid w:val="006C4F4B"/>
    <w:rsid w:val="006D523F"/>
    <w:rsid w:val="006E0AFC"/>
    <w:rsid w:val="006E0F4E"/>
    <w:rsid w:val="006E17C1"/>
    <w:rsid w:val="006E354E"/>
    <w:rsid w:val="006E3987"/>
    <w:rsid w:val="006E6B42"/>
    <w:rsid w:val="006E713C"/>
    <w:rsid w:val="006F0345"/>
    <w:rsid w:val="006F0469"/>
    <w:rsid w:val="006F1131"/>
    <w:rsid w:val="006F42FE"/>
    <w:rsid w:val="006F60D1"/>
    <w:rsid w:val="006F7CED"/>
    <w:rsid w:val="0070045B"/>
    <w:rsid w:val="0070207C"/>
    <w:rsid w:val="007023CA"/>
    <w:rsid w:val="00703409"/>
    <w:rsid w:val="007040B6"/>
    <w:rsid w:val="00705076"/>
    <w:rsid w:val="00706DD2"/>
    <w:rsid w:val="00711147"/>
    <w:rsid w:val="00711FB3"/>
    <w:rsid w:val="0071202F"/>
    <w:rsid w:val="00713653"/>
    <w:rsid w:val="00715CA1"/>
    <w:rsid w:val="0071668C"/>
    <w:rsid w:val="00721EF8"/>
    <w:rsid w:val="0072216C"/>
    <w:rsid w:val="0072377C"/>
    <w:rsid w:val="00723BFE"/>
    <w:rsid w:val="00723CE3"/>
    <w:rsid w:val="0072543E"/>
    <w:rsid w:val="007254A0"/>
    <w:rsid w:val="00725A48"/>
    <w:rsid w:val="007277E3"/>
    <w:rsid w:val="0073126D"/>
    <w:rsid w:val="00731A17"/>
    <w:rsid w:val="00732D76"/>
    <w:rsid w:val="00734458"/>
    <w:rsid w:val="00735A38"/>
    <w:rsid w:val="007419CF"/>
    <w:rsid w:val="00742A7A"/>
    <w:rsid w:val="0074487E"/>
    <w:rsid w:val="00746273"/>
    <w:rsid w:val="00746CAE"/>
    <w:rsid w:val="00747EBD"/>
    <w:rsid w:val="0075029E"/>
    <w:rsid w:val="0075237B"/>
    <w:rsid w:val="00754E65"/>
    <w:rsid w:val="00756062"/>
    <w:rsid w:val="00760BEF"/>
    <w:rsid w:val="0076326D"/>
    <w:rsid w:val="00763A45"/>
    <w:rsid w:val="007649E0"/>
    <w:rsid w:val="00771F4F"/>
    <w:rsid w:val="007721BF"/>
    <w:rsid w:val="00774E70"/>
    <w:rsid w:val="00776FFA"/>
    <w:rsid w:val="00780035"/>
    <w:rsid w:val="00784279"/>
    <w:rsid w:val="00786EF3"/>
    <w:rsid w:val="007870F2"/>
    <w:rsid w:val="00787D98"/>
    <w:rsid w:val="00790ED9"/>
    <w:rsid w:val="00796CEE"/>
    <w:rsid w:val="00797FDE"/>
    <w:rsid w:val="007A3524"/>
    <w:rsid w:val="007A5905"/>
    <w:rsid w:val="007A6304"/>
    <w:rsid w:val="007A7232"/>
    <w:rsid w:val="007A7789"/>
    <w:rsid w:val="007B0A9B"/>
    <w:rsid w:val="007B0D94"/>
    <w:rsid w:val="007B2D50"/>
    <w:rsid w:val="007C02C7"/>
    <w:rsid w:val="007C0B2A"/>
    <w:rsid w:val="007C42ED"/>
    <w:rsid w:val="007C7913"/>
    <w:rsid w:val="007D06C7"/>
    <w:rsid w:val="007D6F53"/>
    <w:rsid w:val="007E0460"/>
    <w:rsid w:val="007E3459"/>
    <w:rsid w:val="007F0876"/>
    <w:rsid w:val="007F34B1"/>
    <w:rsid w:val="007F6C97"/>
    <w:rsid w:val="007F70A4"/>
    <w:rsid w:val="008006A3"/>
    <w:rsid w:val="00801778"/>
    <w:rsid w:val="008034B6"/>
    <w:rsid w:val="00805451"/>
    <w:rsid w:val="0080665B"/>
    <w:rsid w:val="00807940"/>
    <w:rsid w:val="00810705"/>
    <w:rsid w:val="00810972"/>
    <w:rsid w:val="00814BE6"/>
    <w:rsid w:val="008157D5"/>
    <w:rsid w:val="00817E91"/>
    <w:rsid w:val="00824CE1"/>
    <w:rsid w:val="00827B5D"/>
    <w:rsid w:val="00830869"/>
    <w:rsid w:val="008310FF"/>
    <w:rsid w:val="00832D99"/>
    <w:rsid w:val="00833373"/>
    <w:rsid w:val="00834F3F"/>
    <w:rsid w:val="0083565A"/>
    <w:rsid w:val="00835B0B"/>
    <w:rsid w:val="00840F59"/>
    <w:rsid w:val="00841B44"/>
    <w:rsid w:val="00843302"/>
    <w:rsid w:val="00843E1D"/>
    <w:rsid w:val="008441CC"/>
    <w:rsid w:val="00844DF7"/>
    <w:rsid w:val="008458C8"/>
    <w:rsid w:val="0084639C"/>
    <w:rsid w:val="00847400"/>
    <w:rsid w:val="0085281F"/>
    <w:rsid w:val="008531A1"/>
    <w:rsid w:val="00853B4E"/>
    <w:rsid w:val="008577F6"/>
    <w:rsid w:val="00857D8A"/>
    <w:rsid w:val="00863501"/>
    <w:rsid w:val="00865145"/>
    <w:rsid w:val="00865D15"/>
    <w:rsid w:val="0086785D"/>
    <w:rsid w:val="00870017"/>
    <w:rsid w:val="0087221C"/>
    <w:rsid w:val="00872BAF"/>
    <w:rsid w:val="00875731"/>
    <w:rsid w:val="008822E5"/>
    <w:rsid w:val="00882473"/>
    <w:rsid w:val="008831E4"/>
    <w:rsid w:val="00883CC4"/>
    <w:rsid w:val="008849F4"/>
    <w:rsid w:val="00886881"/>
    <w:rsid w:val="00892EBD"/>
    <w:rsid w:val="0089690A"/>
    <w:rsid w:val="008A2609"/>
    <w:rsid w:val="008A3A66"/>
    <w:rsid w:val="008B00B3"/>
    <w:rsid w:val="008B0C2C"/>
    <w:rsid w:val="008B6C1A"/>
    <w:rsid w:val="008B6E4E"/>
    <w:rsid w:val="008B7B2E"/>
    <w:rsid w:val="008C0FF3"/>
    <w:rsid w:val="008C2646"/>
    <w:rsid w:val="008C2769"/>
    <w:rsid w:val="008C6187"/>
    <w:rsid w:val="008D07FD"/>
    <w:rsid w:val="008D2891"/>
    <w:rsid w:val="008D331E"/>
    <w:rsid w:val="008D57E8"/>
    <w:rsid w:val="008D6310"/>
    <w:rsid w:val="008D6E0C"/>
    <w:rsid w:val="008D7B33"/>
    <w:rsid w:val="008E1019"/>
    <w:rsid w:val="008E3AC1"/>
    <w:rsid w:val="008E3CDA"/>
    <w:rsid w:val="008E68A3"/>
    <w:rsid w:val="008E7456"/>
    <w:rsid w:val="008E79F0"/>
    <w:rsid w:val="008F1D13"/>
    <w:rsid w:val="008F23FC"/>
    <w:rsid w:val="008F30AE"/>
    <w:rsid w:val="00900B25"/>
    <w:rsid w:val="0090321B"/>
    <w:rsid w:val="0090347A"/>
    <w:rsid w:val="00904EB5"/>
    <w:rsid w:val="009052E4"/>
    <w:rsid w:val="009054F9"/>
    <w:rsid w:val="0090753C"/>
    <w:rsid w:val="00911410"/>
    <w:rsid w:val="009114C9"/>
    <w:rsid w:val="00913373"/>
    <w:rsid w:val="00914C19"/>
    <w:rsid w:val="00915303"/>
    <w:rsid w:val="00915655"/>
    <w:rsid w:val="00922609"/>
    <w:rsid w:val="00922CA8"/>
    <w:rsid w:val="00925E99"/>
    <w:rsid w:val="0092680C"/>
    <w:rsid w:val="009344CF"/>
    <w:rsid w:val="00935A5B"/>
    <w:rsid w:val="0093619F"/>
    <w:rsid w:val="009427E5"/>
    <w:rsid w:val="009454B7"/>
    <w:rsid w:val="00951969"/>
    <w:rsid w:val="00952A7F"/>
    <w:rsid w:val="00952BA2"/>
    <w:rsid w:val="009535A5"/>
    <w:rsid w:val="00955032"/>
    <w:rsid w:val="009568A7"/>
    <w:rsid w:val="009568DF"/>
    <w:rsid w:val="009613D8"/>
    <w:rsid w:val="00961618"/>
    <w:rsid w:val="00965379"/>
    <w:rsid w:val="00971D96"/>
    <w:rsid w:val="00971F77"/>
    <w:rsid w:val="00972547"/>
    <w:rsid w:val="0097384E"/>
    <w:rsid w:val="00974275"/>
    <w:rsid w:val="009746FC"/>
    <w:rsid w:val="009775CD"/>
    <w:rsid w:val="0098029F"/>
    <w:rsid w:val="009804FC"/>
    <w:rsid w:val="0098474B"/>
    <w:rsid w:val="00986522"/>
    <w:rsid w:val="009919D4"/>
    <w:rsid w:val="0099425F"/>
    <w:rsid w:val="00995CBA"/>
    <w:rsid w:val="0099678C"/>
    <w:rsid w:val="00997689"/>
    <w:rsid w:val="009A01B9"/>
    <w:rsid w:val="009A252B"/>
    <w:rsid w:val="009A275C"/>
    <w:rsid w:val="009A6099"/>
    <w:rsid w:val="009A6FFD"/>
    <w:rsid w:val="009A71D3"/>
    <w:rsid w:val="009B04BF"/>
    <w:rsid w:val="009B0A4A"/>
    <w:rsid w:val="009B0C96"/>
    <w:rsid w:val="009B272B"/>
    <w:rsid w:val="009C0810"/>
    <w:rsid w:val="009C222B"/>
    <w:rsid w:val="009C60F7"/>
    <w:rsid w:val="009C67A8"/>
    <w:rsid w:val="009D0B5C"/>
    <w:rsid w:val="009D201B"/>
    <w:rsid w:val="009D5D9C"/>
    <w:rsid w:val="009D7905"/>
    <w:rsid w:val="009E2171"/>
    <w:rsid w:val="009E3419"/>
    <w:rsid w:val="009E363A"/>
    <w:rsid w:val="009E537F"/>
    <w:rsid w:val="009E5BCA"/>
    <w:rsid w:val="009F1B31"/>
    <w:rsid w:val="009F2558"/>
    <w:rsid w:val="009F3398"/>
    <w:rsid w:val="009F6AD9"/>
    <w:rsid w:val="00A02DA9"/>
    <w:rsid w:val="00A037AB"/>
    <w:rsid w:val="00A03DB0"/>
    <w:rsid w:val="00A04CC5"/>
    <w:rsid w:val="00A06F53"/>
    <w:rsid w:val="00A12B05"/>
    <w:rsid w:val="00A15841"/>
    <w:rsid w:val="00A20B7D"/>
    <w:rsid w:val="00A26A74"/>
    <w:rsid w:val="00A35A36"/>
    <w:rsid w:val="00A36E9F"/>
    <w:rsid w:val="00A36ED7"/>
    <w:rsid w:val="00A45E6C"/>
    <w:rsid w:val="00A500B7"/>
    <w:rsid w:val="00A503AD"/>
    <w:rsid w:val="00A5048D"/>
    <w:rsid w:val="00A53B76"/>
    <w:rsid w:val="00A53F29"/>
    <w:rsid w:val="00A5451D"/>
    <w:rsid w:val="00A55C83"/>
    <w:rsid w:val="00A57815"/>
    <w:rsid w:val="00A6174D"/>
    <w:rsid w:val="00A62F82"/>
    <w:rsid w:val="00A661FE"/>
    <w:rsid w:val="00A66DCD"/>
    <w:rsid w:val="00A70C1C"/>
    <w:rsid w:val="00A70CDC"/>
    <w:rsid w:val="00A7133D"/>
    <w:rsid w:val="00A76251"/>
    <w:rsid w:val="00A76D18"/>
    <w:rsid w:val="00A77B06"/>
    <w:rsid w:val="00A841AE"/>
    <w:rsid w:val="00A84960"/>
    <w:rsid w:val="00A84CE3"/>
    <w:rsid w:val="00A84D70"/>
    <w:rsid w:val="00A84DB7"/>
    <w:rsid w:val="00A84E81"/>
    <w:rsid w:val="00A85EAD"/>
    <w:rsid w:val="00A87DBB"/>
    <w:rsid w:val="00A9538B"/>
    <w:rsid w:val="00AA0E6D"/>
    <w:rsid w:val="00AA43EF"/>
    <w:rsid w:val="00AA666C"/>
    <w:rsid w:val="00AB1032"/>
    <w:rsid w:val="00AB601A"/>
    <w:rsid w:val="00AB735D"/>
    <w:rsid w:val="00AC00C8"/>
    <w:rsid w:val="00AC2D5B"/>
    <w:rsid w:val="00AC321A"/>
    <w:rsid w:val="00AC4630"/>
    <w:rsid w:val="00AC6A31"/>
    <w:rsid w:val="00AC7EFA"/>
    <w:rsid w:val="00AD078D"/>
    <w:rsid w:val="00AD138A"/>
    <w:rsid w:val="00AD36B2"/>
    <w:rsid w:val="00AD4C6B"/>
    <w:rsid w:val="00AD537C"/>
    <w:rsid w:val="00AD7AE5"/>
    <w:rsid w:val="00AE2DE1"/>
    <w:rsid w:val="00AE5EB8"/>
    <w:rsid w:val="00AE6805"/>
    <w:rsid w:val="00AF3845"/>
    <w:rsid w:val="00AF47AE"/>
    <w:rsid w:val="00AF5BFF"/>
    <w:rsid w:val="00AF7575"/>
    <w:rsid w:val="00AF7BA9"/>
    <w:rsid w:val="00AF7CA8"/>
    <w:rsid w:val="00B0249E"/>
    <w:rsid w:val="00B043A7"/>
    <w:rsid w:val="00B043A9"/>
    <w:rsid w:val="00B11A9B"/>
    <w:rsid w:val="00B124A3"/>
    <w:rsid w:val="00B140B2"/>
    <w:rsid w:val="00B170C5"/>
    <w:rsid w:val="00B20BFC"/>
    <w:rsid w:val="00B225B2"/>
    <w:rsid w:val="00B327F1"/>
    <w:rsid w:val="00B32839"/>
    <w:rsid w:val="00B32ABB"/>
    <w:rsid w:val="00B33759"/>
    <w:rsid w:val="00B3724B"/>
    <w:rsid w:val="00B40F90"/>
    <w:rsid w:val="00B41C32"/>
    <w:rsid w:val="00B41FD3"/>
    <w:rsid w:val="00B426D3"/>
    <w:rsid w:val="00B431DE"/>
    <w:rsid w:val="00B451BB"/>
    <w:rsid w:val="00B452C0"/>
    <w:rsid w:val="00B5492A"/>
    <w:rsid w:val="00B56332"/>
    <w:rsid w:val="00B6128A"/>
    <w:rsid w:val="00B635CF"/>
    <w:rsid w:val="00B64AF8"/>
    <w:rsid w:val="00B70D03"/>
    <w:rsid w:val="00B71F06"/>
    <w:rsid w:val="00B803E7"/>
    <w:rsid w:val="00B82098"/>
    <w:rsid w:val="00B82E14"/>
    <w:rsid w:val="00B8397A"/>
    <w:rsid w:val="00B9672A"/>
    <w:rsid w:val="00B97F73"/>
    <w:rsid w:val="00BA0356"/>
    <w:rsid w:val="00BA37BE"/>
    <w:rsid w:val="00BA4DDE"/>
    <w:rsid w:val="00BA68A9"/>
    <w:rsid w:val="00BA741D"/>
    <w:rsid w:val="00BB49D5"/>
    <w:rsid w:val="00BB6C6A"/>
    <w:rsid w:val="00BB78E7"/>
    <w:rsid w:val="00BB7ABF"/>
    <w:rsid w:val="00BC0DC9"/>
    <w:rsid w:val="00BC3E90"/>
    <w:rsid w:val="00BC655F"/>
    <w:rsid w:val="00BD3717"/>
    <w:rsid w:val="00BD4A9C"/>
    <w:rsid w:val="00BE1E62"/>
    <w:rsid w:val="00BE25FF"/>
    <w:rsid w:val="00BE2A16"/>
    <w:rsid w:val="00BF1FF4"/>
    <w:rsid w:val="00BF5A81"/>
    <w:rsid w:val="00BF7052"/>
    <w:rsid w:val="00C00F2B"/>
    <w:rsid w:val="00C034B4"/>
    <w:rsid w:val="00C05FAB"/>
    <w:rsid w:val="00C10D21"/>
    <w:rsid w:val="00C12AB5"/>
    <w:rsid w:val="00C1704D"/>
    <w:rsid w:val="00C173F8"/>
    <w:rsid w:val="00C20E5C"/>
    <w:rsid w:val="00C217A9"/>
    <w:rsid w:val="00C219C1"/>
    <w:rsid w:val="00C22430"/>
    <w:rsid w:val="00C25617"/>
    <w:rsid w:val="00C25D21"/>
    <w:rsid w:val="00C25EB2"/>
    <w:rsid w:val="00C25FEA"/>
    <w:rsid w:val="00C26499"/>
    <w:rsid w:val="00C26986"/>
    <w:rsid w:val="00C2702C"/>
    <w:rsid w:val="00C2765B"/>
    <w:rsid w:val="00C27D8C"/>
    <w:rsid w:val="00C3438E"/>
    <w:rsid w:val="00C3546C"/>
    <w:rsid w:val="00C3555B"/>
    <w:rsid w:val="00C3674D"/>
    <w:rsid w:val="00C372A8"/>
    <w:rsid w:val="00C378BE"/>
    <w:rsid w:val="00C4752E"/>
    <w:rsid w:val="00C51D2F"/>
    <w:rsid w:val="00C51DEB"/>
    <w:rsid w:val="00C529A0"/>
    <w:rsid w:val="00C540E0"/>
    <w:rsid w:val="00C55150"/>
    <w:rsid w:val="00C573A1"/>
    <w:rsid w:val="00C57571"/>
    <w:rsid w:val="00C613E9"/>
    <w:rsid w:val="00C6439C"/>
    <w:rsid w:val="00C72351"/>
    <w:rsid w:val="00C73B87"/>
    <w:rsid w:val="00C7482A"/>
    <w:rsid w:val="00C74920"/>
    <w:rsid w:val="00C822D2"/>
    <w:rsid w:val="00C86E8E"/>
    <w:rsid w:val="00C8751F"/>
    <w:rsid w:val="00C90365"/>
    <w:rsid w:val="00C9495E"/>
    <w:rsid w:val="00CA0842"/>
    <w:rsid w:val="00CA08A1"/>
    <w:rsid w:val="00CA0F64"/>
    <w:rsid w:val="00CA2399"/>
    <w:rsid w:val="00CA348A"/>
    <w:rsid w:val="00CA352D"/>
    <w:rsid w:val="00CA366B"/>
    <w:rsid w:val="00CA3E85"/>
    <w:rsid w:val="00CA480F"/>
    <w:rsid w:val="00CA6658"/>
    <w:rsid w:val="00CA6F26"/>
    <w:rsid w:val="00CB2CE6"/>
    <w:rsid w:val="00CB35D9"/>
    <w:rsid w:val="00CB399B"/>
    <w:rsid w:val="00CB75E8"/>
    <w:rsid w:val="00CC0147"/>
    <w:rsid w:val="00CC2C18"/>
    <w:rsid w:val="00CC4A20"/>
    <w:rsid w:val="00CC4B65"/>
    <w:rsid w:val="00CC5D15"/>
    <w:rsid w:val="00CD159A"/>
    <w:rsid w:val="00CD67CD"/>
    <w:rsid w:val="00CE0282"/>
    <w:rsid w:val="00CE0AE1"/>
    <w:rsid w:val="00CE0B88"/>
    <w:rsid w:val="00CE724C"/>
    <w:rsid w:val="00CF08BB"/>
    <w:rsid w:val="00CF16A6"/>
    <w:rsid w:val="00CF20D1"/>
    <w:rsid w:val="00CF4B38"/>
    <w:rsid w:val="00CF5E94"/>
    <w:rsid w:val="00D030AD"/>
    <w:rsid w:val="00D07417"/>
    <w:rsid w:val="00D10386"/>
    <w:rsid w:val="00D15439"/>
    <w:rsid w:val="00D156FC"/>
    <w:rsid w:val="00D231DB"/>
    <w:rsid w:val="00D255AA"/>
    <w:rsid w:val="00D30E68"/>
    <w:rsid w:val="00D34DB0"/>
    <w:rsid w:val="00D352BA"/>
    <w:rsid w:val="00D4115E"/>
    <w:rsid w:val="00D47355"/>
    <w:rsid w:val="00D473FF"/>
    <w:rsid w:val="00D5069D"/>
    <w:rsid w:val="00D50C48"/>
    <w:rsid w:val="00D51F37"/>
    <w:rsid w:val="00D554AB"/>
    <w:rsid w:val="00D55E77"/>
    <w:rsid w:val="00D57397"/>
    <w:rsid w:val="00D6194A"/>
    <w:rsid w:val="00D61996"/>
    <w:rsid w:val="00D61E23"/>
    <w:rsid w:val="00D63B12"/>
    <w:rsid w:val="00D665A9"/>
    <w:rsid w:val="00D71693"/>
    <w:rsid w:val="00D73AF2"/>
    <w:rsid w:val="00D76935"/>
    <w:rsid w:val="00D778E3"/>
    <w:rsid w:val="00D8191F"/>
    <w:rsid w:val="00D8674A"/>
    <w:rsid w:val="00D9415C"/>
    <w:rsid w:val="00D94590"/>
    <w:rsid w:val="00D97D62"/>
    <w:rsid w:val="00DA24D2"/>
    <w:rsid w:val="00DA3118"/>
    <w:rsid w:val="00DA469E"/>
    <w:rsid w:val="00DA5D0F"/>
    <w:rsid w:val="00DA6180"/>
    <w:rsid w:val="00DA6DCB"/>
    <w:rsid w:val="00DB03BD"/>
    <w:rsid w:val="00DB03F7"/>
    <w:rsid w:val="00DB2D55"/>
    <w:rsid w:val="00DB4021"/>
    <w:rsid w:val="00DB600C"/>
    <w:rsid w:val="00DB7675"/>
    <w:rsid w:val="00DC11C4"/>
    <w:rsid w:val="00DC36B9"/>
    <w:rsid w:val="00DC54BA"/>
    <w:rsid w:val="00DC6BE7"/>
    <w:rsid w:val="00DD0F5E"/>
    <w:rsid w:val="00DD1D5E"/>
    <w:rsid w:val="00DD1F80"/>
    <w:rsid w:val="00DD2BB2"/>
    <w:rsid w:val="00DD2E12"/>
    <w:rsid w:val="00DD5C42"/>
    <w:rsid w:val="00DD63AA"/>
    <w:rsid w:val="00DE0955"/>
    <w:rsid w:val="00DE1D8D"/>
    <w:rsid w:val="00DE1DFA"/>
    <w:rsid w:val="00DE49FA"/>
    <w:rsid w:val="00DE57A9"/>
    <w:rsid w:val="00DF4E3D"/>
    <w:rsid w:val="00DF62F4"/>
    <w:rsid w:val="00E0021E"/>
    <w:rsid w:val="00E0430F"/>
    <w:rsid w:val="00E04A81"/>
    <w:rsid w:val="00E05E7B"/>
    <w:rsid w:val="00E11A0E"/>
    <w:rsid w:val="00E136E5"/>
    <w:rsid w:val="00E1409F"/>
    <w:rsid w:val="00E14720"/>
    <w:rsid w:val="00E1501E"/>
    <w:rsid w:val="00E173F6"/>
    <w:rsid w:val="00E22965"/>
    <w:rsid w:val="00E2351D"/>
    <w:rsid w:val="00E248EE"/>
    <w:rsid w:val="00E25DCD"/>
    <w:rsid w:val="00E269E1"/>
    <w:rsid w:val="00E31EED"/>
    <w:rsid w:val="00E337D0"/>
    <w:rsid w:val="00E33CF1"/>
    <w:rsid w:val="00E33EBA"/>
    <w:rsid w:val="00E42F90"/>
    <w:rsid w:val="00E45F13"/>
    <w:rsid w:val="00E46D77"/>
    <w:rsid w:val="00E479C7"/>
    <w:rsid w:val="00E50F07"/>
    <w:rsid w:val="00E510BC"/>
    <w:rsid w:val="00E51C87"/>
    <w:rsid w:val="00E52BA4"/>
    <w:rsid w:val="00E530CC"/>
    <w:rsid w:val="00E60BF4"/>
    <w:rsid w:val="00E61256"/>
    <w:rsid w:val="00E62D12"/>
    <w:rsid w:val="00E65BF8"/>
    <w:rsid w:val="00E66B3B"/>
    <w:rsid w:val="00E722BC"/>
    <w:rsid w:val="00E73CB2"/>
    <w:rsid w:val="00E746D7"/>
    <w:rsid w:val="00E75E18"/>
    <w:rsid w:val="00E839BA"/>
    <w:rsid w:val="00E8428A"/>
    <w:rsid w:val="00E90D03"/>
    <w:rsid w:val="00E91971"/>
    <w:rsid w:val="00E91E2A"/>
    <w:rsid w:val="00E923D5"/>
    <w:rsid w:val="00E949A8"/>
    <w:rsid w:val="00E954B6"/>
    <w:rsid w:val="00E96364"/>
    <w:rsid w:val="00EA0F01"/>
    <w:rsid w:val="00EA5080"/>
    <w:rsid w:val="00EA59B8"/>
    <w:rsid w:val="00EA5A01"/>
    <w:rsid w:val="00EA75AB"/>
    <w:rsid w:val="00EC1A80"/>
    <w:rsid w:val="00EC1D69"/>
    <w:rsid w:val="00EC2DF9"/>
    <w:rsid w:val="00EC2F5F"/>
    <w:rsid w:val="00EC4A35"/>
    <w:rsid w:val="00EC6A5B"/>
    <w:rsid w:val="00EC6EC9"/>
    <w:rsid w:val="00ED1BE3"/>
    <w:rsid w:val="00ED240B"/>
    <w:rsid w:val="00ED423C"/>
    <w:rsid w:val="00ED60E9"/>
    <w:rsid w:val="00EE0BC4"/>
    <w:rsid w:val="00EE6E36"/>
    <w:rsid w:val="00EF1AEA"/>
    <w:rsid w:val="00EF2856"/>
    <w:rsid w:val="00EF5E4D"/>
    <w:rsid w:val="00F016BC"/>
    <w:rsid w:val="00F01DA6"/>
    <w:rsid w:val="00F01EA9"/>
    <w:rsid w:val="00F03F53"/>
    <w:rsid w:val="00F052A0"/>
    <w:rsid w:val="00F0660B"/>
    <w:rsid w:val="00F07D9D"/>
    <w:rsid w:val="00F107B3"/>
    <w:rsid w:val="00F11F49"/>
    <w:rsid w:val="00F123AE"/>
    <w:rsid w:val="00F13F0C"/>
    <w:rsid w:val="00F1552A"/>
    <w:rsid w:val="00F16C91"/>
    <w:rsid w:val="00F231AF"/>
    <w:rsid w:val="00F25768"/>
    <w:rsid w:val="00F32B93"/>
    <w:rsid w:val="00F37F4F"/>
    <w:rsid w:val="00F417C0"/>
    <w:rsid w:val="00F42E5F"/>
    <w:rsid w:val="00F44C14"/>
    <w:rsid w:val="00F51185"/>
    <w:rsid w:val="00F52CAB"/>
    <w:rsid w:val="00F54596"/>
    <w:rsid w:val="00F5551A"/>
    <w:rsid w:val="00F563C6"/>
    <w:rsid w:val="00F60160"/>
    <w:rsid w:val="00F626F3"/>
    <w:rsid w:val="00F639C0"/>
    <w:rsid w:val="00F644F2"/>
    <w:rsid w:val="00F6698B"/>
    <w:rsid w:val="00F70129"/>
    <w:rsid w:val="00F7054A"/>
    <w:rsid w:val="00F70900"/>
    <w:rsid w:val="00F7174D"/>
    <w:rsid w:val="00F72593"/>
    <w:rsid w:val="00F72EF4"/>
    <w:rsid w:val="00F73331"/>
    <w:rsid w:val="00F800D9"/>
    <w:rsid w:val="00F87174"/>
    <w:rsid w:val="00F91D37"/>
    <w:rsid w:val="00F921E8"/>
    <w:rsid w:val="00F92E65"/>
    <w:rsid w:val="00F9610D"/>
    <w:rsid w:val="00FA1AA5"/>
    <w:rsid w:val="00FA24D3"/>
    <w:rsid w:val="00FA4A45"/>
    <w:rsid w:val="00FA558B"/>
    <w:rsid w:val="00FB203F"/>
    <w:rsid w:val="00FB239D"/>
    <w:rsid w:val="00FB5828"/>
    <w:rsid w:val="00FB657F"/>
    <w:rsid w:val="00FB7DDF"/>
    <w:rsid w:val="00FC3203"/>
    <w:rsid w:val="00FC5023"/>
    <w:rsid w:val="00FD07E0"/>
    <w:rsid w:val="00FD161A"/>
    <w:rsid w:val="00FD2271"/>
    <w:rsid w:val="00FE70E5"/>
    <w:rsid w:val="00FE7D09"/>
    <w:rsid w:val="00FF0895"/>
    <w:rsid w:val="00FF2ECD"/>
    <w:rsid w:val="00FF3430"/>
    <w:rsid w:val="00FF499B"/>
    <w:rsid w:val="00FF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/>
    <o:shapelayout v:ext="edit">
      <o:idmap v:ext="edit" data="1"/>
    </o:shapelayout>
  </w:shapeDefaults>
  <w:decimalSymbol w:val="."/>
  <w:listSeparator w:val=";"/>
  <w14:docId w14:val="17C1D6C2"/>
  <w15:docId w15:val="{BB8D261D-6171-4031-9606-961F5DDD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font1482"/>
        <w:sz w:val="22"/>
        <w:szCs w:val="22"/>
        <w:lang w:val="de-CH" w:eastAsia="en-US" w:bidi="ar-SA"/>
      </w:rPr>
    </w:rPrDefault>
    <w:pPrDefault>
      <w:pPr>
        <w:spacing w:after="200" w:line="2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43A9"/>
    <w:pPr>
      <w:spacing w:after="80" w:line="270" w:lineRule="atLeast"/>
    </w:pPr>
    <w:rPr>
      <w:rFonts w:cs="System"/>
      <w:bCs/>
      <w:spacing w:val="2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573A1"/>
    <w:pPr>
      <w:keepNext/>
      <w:keepLines/>
      <w:spacing w:before="540" w:after="270"/>
      <w:outlineLvl w:val="0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3438E"/>
    <w:pPr>
      <w:keepNext/>
      <w:keepLines/>
      <w:spacing w:before="270" w:after="270"/>
      <w:outlineLvl w:val="1"/>
    </w:pPr>
    <w:rPr>
      <w:rFonts w:asciiTheme="majorHAnsi" w:eastAsiaTheme="majorEastAsia" w:hAnsiTheme="majorHAnsi" w:cstheme="majorBidi"/>
      <w:b/>
      <w:bCs w:val="0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semiHidden/>
    <w:qFormat/>
    <w:rsid w:val="00AC321A"/>
    <w:pPr>
      <w:keepNext/>
      <w:keepLines/>
      <w:spacing w:before="540" w:after="27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AC321A"/>
    <w:pPr>
      <w:keepNext/>
      <w:keepLines/>
      <w:spacing w:before="540" w:after="270"/>
      <w:outlineLvl w:val="3"/>
    </w:pPr>
    <w:rPr>
      <w:rFonts w:asciiTheme="majorHAnsi" w:eastAsiaTheme="majorEastAsia" w:hAnsiTheme="majorHAnsi" w:cstheme="majorBidi"/>
      <w:b/>
      <w:bCs w:val="0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AC321A"/>
    <w:pPr>
      <w:keepNext/>
      <w:keepLines/>
      <w:spacing w:before="540" w:after="270"/>
      <w:outlineLvl w:val="4"/>
    </w:pPr>
    <w:rPr>
      <w:rFonts w:asciiTheme="majorHAnsi" w:eastAsiaTheme="majorEastAsia" w:hAnsiTheme="majorHAnsi" w:cstheme="majorBidi"/>
      <w:b/>
      <w:bCs w:val="0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C22430"/>
    <w:pPr>
      <w:keepNext/>
      <w:keepLines/>
      <w:spacing w:before="140"/>
      <w:outlineLvl w:val="5"/>
    </w:pPr>
    <w:rPr>
      <w:rFonts w:asciiTheme="majorHAnsi" w:eastAsiaTheme="majorEastAsia" w:hAnsiTheme="majorHAnsi" w:cstheme="majorBidi"/>
      <w:b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C22430"/>
    <w:pPr>
      <w:keepNext/>
      <w:keepLines/>
      <w:spacing w:before="14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C22430"/>
    <w:pPr>
      <w:keepNext/>
      <w:keepLines/>
      <w:spacing w:before="1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17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C22430"/>
    <w:pPr>
      <w:keepNext/>
      <w:keepLines/>
      <w:spacing w:before="14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 w:val="17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176C99"/>
    <w:rPr>
      <w:color w:val="0000FF"/>
      <w:u w:val="none" w:color="B1B9BD" w:themeColor="background2"/>
    </w:rPr>
  </w:style>
  <w:style w:type="paragraph" w:styleId="Kopfzeile">
    <w:name w:val="header"/>
    <w:basedOn w:val="Standard"/>
    <w:link w:val="KopfzeileZchn"/>
    <w:uiPriority w:val="79"/>
    <w:rsid w:val="000822A6"/>
    <w:pPr>
      <w:tabs>
        <w:tab w:val="left" w:pos="5100"/>
        <w:tab w:val="right" w:pos="9967"/>
      </w:tabs>
      <w:spacing w:line="240" w:lineRule="auto"/>
    </w:pPr>
    <w:rPr>
      <w:noProof/>
      <w:sz w:val="17"/>
      <w:szCs w:val="17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79"/>
    <w:rsid w:val="00316B83"/>
    <w:rPr>
      <w:rFonts w:cs="System"/>
      <w:bCs/>
      <w:noProof/>
      <w:spacing w:val="2"/>
      <w:sz w:val="17"/>
      <w:szCs w:val="17"/>
      <w:lang w:eastAsia="de-CH"/>
    </w:rPr>
  </w:style>
  <w:style w:type="paragraph" w:styleId="Fuzeile">
    <w:name w:val="footer"/>
    <w:basedOn w:val="Standard"/>
    <w:link w:val="FuzeileZchn"/>
    <w:uiPriority w:val="80"/>
    <w:semiHidden/>
    <w:rsid w:val="00DC36B9"/>
    <w:pPr>
      <w:tabs>
        <w:tab w:val="left" w:pos="2552"/>
        <w:tab w:val="left" w:pos="5103"/>
        <w:tab w:val="left" w:pos="7655"/>
        <w:tab w:val="right" w:pos="9979"/>
      </w:tabs>
      <w:spacing w:line="240" w:lineRule="auto"/>
    </w:pPr>
    <w:rPr>
      <w:sz w:val="13"/>
      <w:szCs w:val="13"/>
    </w:r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3359D8"/>
    <w:rPr>
      <w:rFonts w:cs="System"/>
      <w:spacing w:val="2"/>
      <w:sz w:val="13"/>
      <w:szCs w:val="13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"/>
      </w:numPr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"/>
      </w:numPr>
    </w:pPr>
  </w:style>
  <w:style w:type="table" w:styleId="Tabellenraster">
    <w:name w:val="Table Grid"/>
    <w:basedOn w:val="NormaleTabelle"/>
    <w:rsid w:val="00364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573A1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3438E"/>
    <w:rPr>
      <w:rFonts w:asciiTheme="majorHAnsi" w:eastAsiaTheme="majorEastAsia" w:hAnsiTheme="majorHAnsi" w:cstheme="majorBidi"/>
      <w:b/>
      <w:bCs/>
      <w:spacing w:val="2"/>
      <w:sz w:val="21"/>
      <w:szCs w:val="21"/>
    </w:rPr>
  </w:style>
  <w:style w:type="paragraph" w:styleId="Titel">
    <w:name w:val="Title"/>
    <w:aliases w:val="Titel/Titre"/>
    <w:basedOn w:val="Standard"/>
    <w:link w:val="TitelZchn"/>
    <w:uiPriority w:val="11"/>
    <w:qFormat/>
    <w:rsid w:val="00FD161A"/>
    <w:pPr>
      <w:spacing w:before="20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44"/>
      <w:szCs w:val="44"/>
    </w:rPr>
  </w:style>
  <w:style w:type="character" w:customStyle="1" w:styleId="TitelZchn">
    <w:name w:val="Titel Zchn"/>
    <w:aliases w:val="Titel/Titre Zchn"/>
    <w:basedOn w:val="Absatz-Standardschriftart"/>
    <w:link w:val="Titel"/>
    <w:uiPriority w:val="11"/>
    <w:rsid w:val="00FD161A"/>
    <w:rPr>
      <w:rFonts w:asciiTheme="majorHAnsi" w:eastAsiaTheme="majorEastAsia" w:hAnsiTheme="majorHAnsi" w:cstheme="majorBidi"/>
      <w:bCs/>
      <w:kern w:val="28"/>
      <w:sz w:val="44"/>
      <w:szCs w:val="44"/>
    </w:rPr>
  </w:style>
  <w:style w:type="paragraph" w:customStyle="1" w:styleId="Brieftitel">
    <w:name w:val="Brieftitel"/>
    <w:basedOn w:val="Standard"/>
    <w:link w:val="BrieftitelZchn"/>
    <w:uiPriority w:val="14"/>
    <w:rsid w:val="00997689"/>
    <w:pPr>
      <w:spacing w:before="270" w:after="27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rsid w:val="00997689"/>
    <w:rPr>
      <w:rFonts w:asciiTheme="majorHAnsi" w:hAnsiTheme="majorHAnsi" w:cs="System"/>
      <w:b/>
      <w:spacing w:val="2"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D1066"/>
    <w:rPr>
      <w:rFonts w:asciiTheme="majorHAnsi" w:eastAsiaTheme="majorEastAsia" w:hAnsiTheme="majorHAnsi" w:cstheme="majorBidi"/>
      <w:b/>
      <w:bCs/>
      <w:spacing w:val="2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D1066"/>
    <w:rPr>
      <w:rFonts w:asciiTheme="majorHAnsi" w:eastAsiaTheme="majorEastAsia" w:hAnsiTheme="majorHAnsi" w:cstheme="majorBidi"/>
      <w:b/>
      <w:spacing w:val="2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D1066"/>
    <w:rPr>
      <w:rFonts w:asciiTheme="majorHAnsi" w:eastAsiaTheme="majorEastAsia" w:hAnsiTheme="majorHAnsi" w:cstheme="majorBidi"/>
      <w:b/>
      <w:iCs/>
      <w:spacing w:val="2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D1066"/>
    <w:rPr>
      <w:rFonts w:asciiTheme="majorHAnsi" w:eastAsiaTheme="majorEastAsia" w:hAnsiTheme="majorHAnsi" w:cstheme="majorBidi"/>
      <w:b/>
      <w:color w:val="272727" w:themeColor="text1" w:themeTint="D8"/>
      <w:spacing w:val="2"/>
      <w:sz w:val="17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D1066"/>
    <w:rPr>
      <w:rFonts w:asciiTheme="majorHAnsi" w:eastAsiaTheme="majorEastAsia" w:hAnsiTheme="majorHAnsi" w:cstheme="majorBidi"/>
      <w:b/>
      <w:iCs/>
      <w:color w:val="272727" w:themeColor="text1" w:themeTint="D8"/>
      <w:spacing w:val="2"/>
      <w:sz w:val="17"/>
      <w:szCs w:val="21"/>
    </w:rPr>
  </w:style>
  <w:style w:type="paragraph" w:customStyle="1" w:styleId="Aufzhlung1">
    <w:name w:val="Aufzählung 1"/>
    <w:basedOn w:val="Listenabsatz"/>
    <w:uiPriority w:val="2"/>
    <w:qFormat/>
    <w:rsid w:val="003D0FAA"/>
    <w:pPr>
      <w:numPr>
        <w:numId w:val="3"/>
      </w:numPr>
    </w:pPr>
  </w:style>
  <w:style w:type="paragraph" w:customStyle="1" w:styleId="TitelNewsletter">
    <w:name w:val="Titel Newsletter"/>
    <w:basedOn w:val="Titel"/>
    <w:uiPriority w:val="13"/>
    <w:semiHidden/>
    <w:qFormat/>
    <w:rsid w:val="0011601D"/>
    <w:pPr>
      <w:spacing w:before="0"/>
      <w:jc w:val="right"/>
    </w:pPr>
    <w:rPr>
      <w:color w:val="EA161F" w:themeColor="accent6"/>
    </w:rPr>
  </w:style>
  <w:style w:type="paragraph" w:customStyle="1" w:styleId="Traktandum-Titel1">
    <w:name w:val="Traktandum-Titel 1"/>
    <w:basedOn w:val="Aufzhlung1"/>
    <w:next w:val="Text85pt"/>
    <w:uiPriority w:val="18"/>
    <w:semiHidden/>
    <w:rsid w:val="00196ABC"/>
    <w:pPr>
      <w:numPr>
        <w:numId w:val="2"/>
      </w:numPr>
      <w:tabs>
        <w:tab w:val="left" w:pos="7938"/>
      </w:tabs>
      <w:spacing w:line="215" w:lineRule="atLeast"/>
    </w:pPr>
    <w:rPr>
      <w:rFonts w:asciiTheme="majorHAnsi" w:hAnsiTheme="majorHAnsi"/>
      <w:b/>
      <w:bCs w:val="0"/>
      <w:sz w:val="17"/>
      <w:szCs w:val="17"/>
    </w:rPr>
  </w:style>
  <w:style w:type="paragraph" w:customStyle="1" w:styleId="Anleitung">
    <w:name w:val="Anleitung"/>
    <w:basedOn w:val="Standard"/>
    <w:uiPriority w:val="98"/>
    <w:semiHidden/>
    <w:rsid w:val="00625020"/>
    <w:pPr>
      <w:spacing w:line="288" w:lineRule="auto"/>
    </w:pPr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484FC6"/>
    <w:rPr>
      <w:color w:val="auto"/>
      <w:u w:val="single" w:color="B1B9BD" w:themeColor="background2"/>
    </w:rPr>
  </w:style>
  <w:style w:type="paragraph" w:styleId="Untertitel">
    <w:name w:val="Subtitle"/>
    <w:aliases w:val="Untertitel/Sous-titre"/>
    <w:basedOn w:val="Standard"/>
    <w:link w:val="UntertitelZchn"/>
    <w:uiPriority w:val="12"/>
    <w:rsid w:val="00754E65"/>
    <w:pPr>
      <w:numPr>
        <w:ilvl w:val="1"/>
      </w:numPr>
      <w:spacing w:line="240" w:lineRule="auto"/>
    </w:pPr>
    <w:rPr>
      <w:rFonts w:eastAsiaTheme="minorEastAsia"/>
      <w:color w:val="B1B9BD" w:themeColor="background2"/>
      <w:sz w:val="44"/>
      <w:szCs w:val="44"/>
    </w:rPr>
  </w:style>
  <w:style w:type="character" w:customStyle="1" w:styleId="UntertitelZchn">
    <w:name w:val="Untertitel Zchn"/>
    <w:aliases w:val="Untertitel/Sous-titre Zchn"/>
    <w:basedOn w:val="Absatz-Standardschriftart"/>
    <w:link w:val="Untertitel"/>
    <w:uiPriority w:val="12"/>
    <w:rsid w:val="00754E65"/>
    <w:rPr>
      <w:rFonts w:eastAsiaTheme="minorEastAsia"/>
      <w:color w:val="B1B9BD" w:themeColor="background2"/>
      <w:spacing w:val="2"/>
      <w:sz w:val="44"/>
      <w:szCs w:val="44"/>
    </w:rPr>
  </w:style>
  <w:style w:type="paragraph" w:styleId="Datum">
    <w:name w:val="Date"/>
    <w:basedOn w:val="Standard"/>
    <w:next w:val="Standard"/>
    <w:link w:val="DatumZchn"/>
    <w:uiPriority w:val="15"/>
    <w:semiHidden/>
    <w:rsid w:val="00BF7052"/>
    <w:pPr>
      <w:spacing w:before="480" w:after="48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3D1066"/>
    <w:rPr>
      <w:spacing w:val="2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2965"/>
    <w:pPr>
      <w:spacing w:line="162" w:lineRule="atLeast"/>
    </w:pPr>
    <w:rPr>
      <w:sz w:val="13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2965"/>
    <w:rPr>
      <w:spacing w:val="2"/>
      <w:sz w:val="13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2F26"/>
    <w:rPr>
      <w:vertAlign w:val="superscript"/>
    </w:rPr>
  </w:style>
  <w:style w:type="table" w:customStyle="1" w:styleId="TabelleohneRahmen">
    <w:name w:val="Tabelle ohne Rahmen"/>
    <w:basedOn w:val="NormaleTabelle"/>
    <w:uiPriority w:val="99"/>
    <w:rsid w:val="00642F26"/>
    <w:pPr>
      <w:spacing w:after="0" w:line="240" w:lineRule="auto"/>
    </w:pPr>
    <w:tblPr>
      <w:tblCellMar>
        <w:left w:w="0" w:type="dxa"/>
        <w:right w:w="28" w:type="dxa"/>
      </w:tblCellMar>
    </w:tbl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4C3880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4C3880"/>
    <w:pPr>
      <w:numPr>
        <w:ilvl w:val="2"/>
      </w:numPr>
    </w:pPr>
  </w:style>
  <w:style w:type="paragraph" w:styleId="Beschriftung">
    <w:name w:val="caption"/>
    <w:basedOn w:val="Standard"/>
    <w:next w:val="Standard"/>
    <w:uiPriority w:val="35"/>
    <w:unhideWhenUsed/>
    <w:rsid w:val="008A2609"/>
    <w:pPr>
      <w:spacing w:before="140" w:after="270" w:line="240" w:lineRule="auto"/>
    </w:pPr>
    <w:rPr>
      <w:iCs/>
      <w:sz w:val="17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DB7675"/>
    <w:pPr>
      <w:spacing w:before="240"/>
      <w:outlineLvl w:val="9"/>
    </w:pPr>
    <w:rPr>
      <w:bCs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rsid w:val="00E8428A"/>
    <w:pPr>
      <w:jc w:val="right"/>
    </w:pPr>
  </w:style>
  <w:style w:type="paragraph" w:customStyle="1" w:styleId="H1">
    <w:name w:val="H1"/>
    <w:aliases w:val="Überschrift 1 nummeriert"/>
    <w:basedOn w:val="berschrift1"/>
    <w:next w:val="Standard"/>
    <w:uiPriority w:val="10"/>
    <w:qFormat/>
    <w:rsid w:val="00F32B93"/>
    <w:pPr>
      <w:numPr>
        <w:numId w:val="4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53028D"/>
    <w:pPr>
      <w:numPr>
        <w:ilvl w:val="1"/>
        <w:numId w:val="4"/>
      </w:numPr>
      <w:spacing w:before="540"/>
      <w:ind w:left="851"/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B426D3"/>
    <w:pPr>
      <w:numPr>
        <w:ilvl w:val="2"/>
        <w:numId w:val="4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qFormat/>
    <w:rsid w:val="009535A5"/>
    <w:pPr>
      <w:numPr>
        <w:ilvl w:val="3"/>
        <w:numId w:val="4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rsid w:val="00A503AD"/>
    <w:pPr>
      <w:tabs>
        <w:tab w:val="right" w:leader="dot" w:pos="7371"/>
      </w:tabs>
      <w:spacing w:before="215" w:line="215" w:lineRule="atLeast"/>
      <w:ind w:left="680" w:right="3090" w:hanging="680"/>
    </w:pPr>
    <w:rPr>
      <w:b/>
      <w:sz w:val="17"/>
    </w:rPr>
  </w:style>
  <w:style w:type="paragraph" w:styleId="Verzeichnis2">
    <w:name w:val="toc 2"/>
    <w:basedOn w:val="Standard"/>
    <w:next w:val="Standard"/>
    <w:autoRedefine/>
    <w:uiPriority w:val="39"/>
    <w:rsid w:val="00A503AD"/>
    <w:pPr>
      <w:tabs>
        <w:tab w:val="right" w:leader="dot" w:pos="7371"/>
      </w:tabs>
      <w:spacing w:line="215" w:lineRule="atLeast"/>
      <w:ind w:left="680" w:right="3090" w:hanging="680"/>
    </w:pPr>
    <w:rPr>
      <w:sz w:val="17"/>
    </w:rPr>
  </w:style>
  <w:style w:type="paragraph" w:styleId="Verzeichnis3">
    <w:name w:val="toc 3"/>
    <w:basedOn w:val="Standard"/>
    <w:next w:val="Standard"/>
    <w:autoRedefine/>
    <w:uiPriority w:val="39"/>
    <w:rsid w:val="00A503AD"/>
    <w:pPr>
      <w:tabs>
        <w:tab w:val="right" w:leader="dot" w:pos="7371"/>
      </w:tabs>
      <w:spacing w:line="215" w:lineRule="atLeast"/>
      <w:ind w:left="680" w:right="3090" w:hanging="680"/>
    </w:pPr>
    <w:rPr>
      <w:noProof/>
      <w:sz w:val="17"/>
    </w:r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F7054A"/>
    <w:pPr>
      <w:tabs>
        <w:tab w:val="right" w:pos="7371"/>
      </w:tabs>
      <w:spacing w:after="110" w:line="215" w:lineRule="atLeast"/>
    </w:pPr>
    <w:rPr>
      <w:sz w:val="17"/>
    </w:rPr>
  </w:style>
  <w:style w:type="paragraph" w:customStyle="1" w:styleId="Absenderzeile">
    <w:name w:val="Absenderzeile"/>
    <w:basedOn w:val="Standard"/>
    <w:uiPriority w:val="84"/>
    <w:semiHidden/>
    <w:rsid w:val="004D5F14"/>
    <w:pPr>
      <w:pBdr>
        <w:bottom w:val="single" w:sz="6" w:space="5" w:color="auto"/>
      </w:pBdr>
      <w:tabs>
        <w:tab w:val="left" w:pos="1241"/>
        <w:tab w:val="right" w:pos="4877"/>
      </w:tabs>
      <w:spacing w:after="40" w:line="220" w:lineRule="atLeast"/>
      <w:contextualSpacing/>
    </w:pPr>
    <w:rPr>
      <w:sz w:val="13"/>
    </w:rPr>
  </w:style>
  <w:style w:type="paragraph" w:customStyle="1" w:styleId="Nummerierung1">
    <w:name w:val="Nummerierung 1"/>
    <w:basedOn w:val="Standard"/>
    <w:uiPriority w:val="3"/>
    <w:qFormat/>
    <w:rsid w:val="00B56332"/>
    <w:pPr>
      <w:numPr>
        <w:ilvl w:val="7"/>
        <w:numId w:val="4"/>
      </w:numPr>
    </w:pPr>
  </w:style>
  <w:style w:type="paragraph" w:customStyle="1" w:styleId="Nummerierung2">
    <w:name w:val="Nummerierung 2"/>
    <w:basedOn w:val="Nummerierung1"/>
    <w:uiPriority w:val="3"/>
    <w:qFormat/>
    <w:rsid w:val="00B56332"/>
    <w:pPr>
      <w:numPr>
        <w:ilvl w:val="8"/>
      </w:numPr>
    </w:pPr>
  </w:style>
  <w:style w:type="character" w:styleId="Seitenzahl">
    <w:name w:val="page number"/>
    <w:basedOn w:val="Absatz-Standardschriftart"/>
    <w:uiPriority w:val="99"/>
    <w:semiHidden/>
    <w:rsid w:val="00E8428A"/>
  </w:style>
  <w:style w:type="paragraph" w:customStyle="1" w:styleId="Text85pt">
    <w:name w:val="Text 8.5 pt"/>
    <w:basedOn w:val="Standard"/>
    <w:qFormat/>
    <w:rsid w:val="00CA0F64"/>
    <w:pPr>
      <w:spacing w:after="0" w:line="215" w:lineRule="atLeast"/>
    </w:pPr>
    <w:rPr>
      <w:sz w:val="17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7F08"/>
    <w:rPr>
      <w:color w:val="605E5C"/>
      <w:shd w:val="clear" w:color="auto" w:fill="E1DFDD"/>
    </w:rPr>
  </w:style>
  <w:style w:type="paragraph" w:customStyle="1" w:styleId="Tabellenabschluss">
    <w:name w:val="Tabellenabschluss"/>
    <w:basedOn w:val="Standard"/>
    <w:next w:val="Standard"/>
    <w:uiPriority w:val="99"/>
    <w:semiHidden/>
    <w:rsid w:val="0097384E"/>
    <w:pPr>
      <w:spacing w:line="240" w:lineRule="auto"/>
    </w:pPr>
    <w:rPr>
      <w:sz w:val="4"/>
    </w:rPr>
  </w:style>
  <w:style w:type="paragraph" w:customStyle="1" w:styleId="Aufzhlung85pt">
    <w:name w:val="Aufzählung 8.5 pt"/>
    <w:basedOn w:val="Aufzhlung1"/>
    <w:uiPriority w:val="2"/>
    <w:qFormat/>
    <w:rsid w:val="00A45E6C"/>
    <w:pPr>
      <w:spacing w:line="215" w:lineRule="atLeast"/>
    </w:pPr>
    <w:rPr>
      <w:sz w:val="17"/>
      <w:szCs w:val="17"/>
    </w:rPr>
  </w:style>
  <w:style w:type="character" w:styleId="Platzhaltertext">
    <w:name w:val="Placeholder Text"/>
    <w:basedOn w:val="Absatz-Standardschriftart"/>
    <w:uiPriority w:val="99"/>
    <w:semiHidden/>
    <w:rsid w:val="00A12B05"/>
    <w:rPr>
      <w:vanish/>
      <w:color w:val="7D9AA8" w:themeColor="accent1" w:themeTint="99"/>
    </w:rPr>
  </w:style>
  <w:style w:type="paragraph" w:customStyle="1" w:styleId="Kurzbrief">
    <w:name w:val="Kurzbrief"/>
    <w:basedOn w:val="Text85pt"/>
    <w:uiPriority w:val="99"/>
    <w:semiHidden/>
    <w:qFormat/>
    <w:rsid w:val="00B225B2"/>
    <w:pPr>
      <w:ind w:left="294" w:hanging="294"/>
    </w:pPr>
  </w:style>
  <w:style w:type="paragraph" w:customStyle="1" w:styleId="KurzbriefFR">
    <w:name w:val="Kurzbrief FR"/>
    <w:basedOn w:val="Kurzbrief"/>
    <w:uiPriority w:val="99"/>
    <w:semiHidden/>
    <w:qFormat/>
    <w:rsid w:val="004A60C5"/>
    <w:pPr>
      <w:ind w:left="284" w:firstLine="0"/>
    </w:pPr>
    <w:rPr>
      <w:lang w:val="fr-CH"/>
    </w:rPr>
  </w:style>
  <w:style w:type="paragraph" w:customStyle="1" w:styleId="berschrift5nummeriert">
    <w:name w:val="Überschrift 5 nummeriert"/>
    <w:basedOn w:val="berschrift5"/>
    <w:next w:val="Standard"/>
    <w:uiPriority w:val="10"/>
    <w:qFormat/>
    <w:rsid w:val="00D8674A"/>
    <w:pPr>
      <w:numPr>
        <w:ilvl w:val="4"/>
        <w:numId w:val="4"/>
      </w:numPr>
      <w:tabs>
        <w:tab w:val="left" w:pos="1148"/>
      </w:tabs>
    </w:pPr>
  </w:style>
  <w:style w:type="paragraph" w:styleId="Verzeichnis4">
    <w:name w:val="toc 4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noProof/>
      <w:spacing w:val="-10"/>
      <w:sz w:val="17"/>
    </w:rPr>
  </w:style>
  <w:style w:type="paragraph" w:styleId="Verzeichnis5">
    <w:name w:val="toc 5"/>
    <w:basedOn w:val="Standard"/>
    <w:next w:val="Standard"/>
    <w:autoRedefine/>
    <w:uiPriority w:val="39"/>
    <w:semiHidden/>
    <w:rsid w:val="00F25768"/>
    <w:pPr>
      <w:tabs>
        <w:tab w:val="right" w:leader="dot" w:pos="7371"/>
      </w:tabs>
      <w:spacing w:line="215" w:lineRule="atLeast"/>
      <w:ind w:left="851" w:right="3093" w:hanging="851"/>
    </w:pPr>
    <w:rPr>
      <w:sz w:val="17"/>
    </w:rPr>
  </w:style>
  <w:style w:type="paragraph" w:styleId="Verzeichnis6">
    <w:name w:val="toc 6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  <w:szCs w:val="17"/>
    </w:rPr>
  </w:style>
  <w:style w:type="paragraph" w:styleId="Verzeichnis7">
    <w:name w:val="toc 7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noProof/>
      <w:sz w:val="17"/>
    </w:rPr>
  </w:style>
  <w:style w:type="paragraph" w:styleId="Verzeichnis8">
    <w:name w:val="toc 8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styleId="Verzeichnis9">
    <w:name w:val="toc 9"/>
    <w:basedOn w:val="Standard"/>
    <w:next w:val="Standard"/>
    <w:autoRedefine/>
    <w:uiPriority w:val="39"/>
    <w:semiHidden/>
    <w:rsid w:val="007F0876"/>
    <w:pPr>
      <w:tabs>
        <w:tab w:val="right" w:pos="7371"/>
      </w:tabs>
      <w:spacing w:line="215" w:lineRule="atLeast"/>
      <w:ind w:left="851" w:right="3093"/>
    </w:pPr>
    <w:rPr>
      <w:sz w:val="17"/>
    </w:rPr>
  </w:style>
  <w:style w:type="paragraph" w:customStyle="1" w:styleId="Text65pt">
    <w:name w:val="Text 6.5 pt"/>
    <w:basedOn w:val="Text85pt"/>
    <w:uiPriority w:val="1"/>
    <w:qFormat/>
    <w:rsid w:val="00645850"/>
    <w:pPr>
      <w:spacing w:line="162" w:lineRule="atLeast"/>
    </w:pPr>
    <w:rPr>
      <w:sz w:val="13"/>
      <w:lang w:val="en-US"/>
    </w:rPr>
  </w:style>
  <w:style w:type="table" w:customStyle="1" w:styleId="BETabelle1">
    <w:name w:val="BE: Tabelle 1"/>
    <w:basedOn w:val="NormaleTabelle"/>
    <w:uiPriority w:val="99"/>
    <w:rsid w:val="00D554AB"/>
    <w:pPr>
      <w:spacing w:after="0" w:line="240" w:lineRule="auto"/>
    </w:pPr>
    <w:rPr>
      <w:sz w:val="17"/>
    </w:rPr>
    <w:tblPr>
      <w:tblBorders>
        <w:bottom w:val="single" w:sz="2" w:space="0" w:color="DFE3E5" w:themeColor="text2" w:themeTint="33"/>
        <w:insideH w:val="single" w:sz="2" w:space="0" w:color="DFE3E5" w:themeColor="text2" w:themeTint="33"/>
      </w:tblBorders>
      <w:tblCellMar>
        <w:top w:w="136" w:type="dxa"/>
        <w:left w:w="0" w:type="dxa"/>
        <w:bottom w:w="74" w:type="dxa"/>
        <w:right w:w="28" w:type="dxa"/>
      </w:tblCellMar>
    </w:tblPr>
    <w:tblStylePr w:type="firstRow">
      <w:rPr>
        <w:sz w:val="13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ext13pt">
    <w:name w:val="Text 13 pt"/>
    <w:basedOn w:val="Standard"/>
    <w:qFormat/>
    <w:rsid w:val="00C573A1"/>
    <w:pPr>
      <w:spacing w:line="323" w:lineRule="atLeast"/>
    </w:pPr>
    <w:rPr>
      <w:sz w:val="26"/>
      <w:szCs w:val="26"/>
    </w:rPr>
  </w:style>
  <w:style w:type="paragraph" w:customStyle="1" w:styleId="Brieftext">
    <w:name w:val="Brieftext"/>
    <w:basedOn w:val="Standard"/>
    <w:uiPriority w:val="1"/>
    <w:semiHidden/>
    <w:qFormat/>
    <w:rsid w:val="00F72593"/>
    <w:pPr>
      <w:ind w:right="340"/>
    </w:pPr>
  </w:style>
  <w:style w:type="paragraph" w:customStyle="1" w:styleId="Traktandum-Titel2">
    <w:name w:val="Traktandum-Titel 2"/>
    <w:basedOn w:val="Text85pt"/>
    <w:next w:val="Text85pt"/>
    <w:uiPriority w:val="18"/>
    <w:semiHidden/>
    <w:rsid w:val="00225571"/>
    <w:pPr>
      <w:numPr>
        <w:ilvl w:val="1"/>
        <w:numId w:val="2"/>
      </w:numPr>
    </w:pPr>
  </w:style>
  <w:style w:type="paragraph" w:styleId="Textkrper">
    <w:name w:val="Body Text"/>
    <w:basedOn w:val="Standard"/>
    <w:link w:val="TextkrperZchn"/>
    <w:uiPriority w:val="1"/>
    <w:semiHidden/>
    <w:qFormat/>
    <w:rsid w:val="004B6A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pacing w:val="0"/>
      <w:szCs w:val="21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3359D8"/>
    <w:rPr>
      <w:rFonts w:ascii="Arial" w:eastAsia="Arial" w:hAnsi="Arial" w:cs="Arial"/>
      <w:sz w:val="21"/>
      <w:szCs w:val="21"/>
      <w:lang w:val="en-US"/>
    </w:rPr>
  </w:style>
  <w:style w:type="paragraph" w:customStyle="1" w:styleId="beLauftext">
    <w:name w:val="be_Lauftext"/>
    <w:basedOn w:val="Standard"/>
    <w:qFormat/>
    <w:rsid w:val="000B3E72"/>
    <w:pPr>
      <w:spacing w:after="0" w:line="268" w:lineRule="atLeast"/>
    </w:pPr>
    <w:rPr>
      <w:rFonts w:ascii="Arial" w:hAnsi="Arial" w:cstheme="minorBidi"/>
      <w:bCs w:val="0"/>
      <w:color w:val="000000" w:themeColor="text1"/>
      <w:szCs w:val="19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0B3E72"/>
    <w:rPr>
      <w:rFonts w:ascii="Arial" w:hAnsi="Arial" w:cstheme="minorBidi"/>
      <w:i/>
      <w:vanish/>
      <w:color w:val="0000FF"/>
      <w:spacing w:val="2"/>
      <w:sz w:val="17"/>
      <w:szCs w:val="19"/>
    </w:rPr>
  </w:style>
  <w:style w:type="paragraph" w:customStyle="1" w:styleId="beVerborgenerKommentar">
    <w:name w:val="be_VerborgenerKommentar"/>
    <w:basedOn w:val="Standard"/>
    <w:link w:val="beVerborgenerKommentarZchn"/>
    <w:qFormat/>
    <w:rsid w:val="000B3E72"/>
    <w:pPr>
      <w:spacing w:after="0" w:line="215" w:lineRule="atLeast"/>
    </w:pPr>
    <w:rPr>
      <w:rFonts w:ascii="Arial" w:hAnsi="Arial" w:cstheme="minorBidi"/>
      <w:bCs w:val="0"/>
      <w:i/>
      <w:vanish/>
      <w:color w:val="0000FF"/>
      <w:sz w:val="17"/>
      <w:szCs w:val="19"/>
    </w:rPr>
  </w:style>
  <w:style w:type="paragraph" w:customStyle="1" w:styleId="beLauftextStandard">
    <w:name w:val="be_Lauftext Standard"/>
    <w:basedOn w:val="Standard"/>
    <w:qFormat/>
    <w:rsid w:val="006E17C1"/>
    <w:pPr>
      <w:spacing w:after="0" w:line="215" w:lineRule="atLeast"/>
    </w:pPr>
    <w:rPr>
      <w:rFonts w:ascii="Arial" w:hAnsi="Arial" w:cstheme="minorBidi"/>
      <w:bCs w:val="0"/>
      <w:color w:val="000000" w:themeColor="text1"/>
      <w:sz w:val="17"/>
      <w:szCs w:val="19"/>
    </w:rPr>
  </w:style>
  <w:style w:type="paragraph" w:customStyle="1" w:styleId="beKopf-undFusszeilen">
    <w:name w:val="be_Kopf- und Fusszeilen"/>
    <w:basedOn w:val="Standard"/>
    <w:rsid w:val="008E79F0"/>
    <w:pPr>
      <w:spacing w:after="0" w:line="160" w:lineRule="exact"/>
    </w:pPr>
    <w:rPr>
      <w:rFonts w:ascii="Arial" w:hAnsi="Arial" w:cstheme="minorBidi"/>
      <w:bCs w:val="0"/>
      <w:color w:val="000000" w:themeColor="text1"/>
      <w:sz w:val="13"/>
      <w:szCs w:val="19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47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47C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347C8"/>
    <w:rPr>
      <w:rFonts w:cs="System"/>
      <w:bCs/>
      <w:spacing w:val="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47C8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47C8"/>
    <w:rPr>
      <w:rFonts w:cs="System"/>
      <w:b/>
      <w:bCs/>
      <w:spacing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A216B49C0DA4EA5A92CD6ADC168B0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FF5DC0-7006-4EE6-937D-3C073E691B9A}"/>
      </w:docPartPr>
      <w:docPartBody>
        <w:p w:rsidR="00BC621E" w:rsidRDefault="005559B5" w:rsidP="005559B5">
          <w:pPr>
            <w:pStyle w:val="FA216B49C0DA4EA5A92CD6ADC168B0CF"/>
          </w:pPr>
          <w:r>
            <w:t xml:space="preserve">            </w:t>
          </w:r>
        </w:p>
      </w:docPartBody>
    </w:docPart>
    <w:docPart>
      <w:docPartPr>
        <w:name w:val="7F89DE0FB9C0404A8AB71D1E02B702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B8D91E-2D13-4CCE-BC32-5CC64EE9EDDE}"/>
      </w:docPartPr>
      <w:docPartBody>
        <w:p w:rsidR="00BC621E" w:rsidRDefault="005559B5" w:rsidP="005559B5">
          <w:pPr>
            <w:pStyle w:val="7F89DE0FB9C0404A8AB71D1E02B702FC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4D1D8DED94D9489C82EB27A902A0DA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C63BD-CCC7-45B4-A0BA-03D5A6541D9E}"/>
      </w:docPartPr>
      <w:docPartBody>
        <w:p w:rsidR="0097192C" w:rsidRDefault="0056066B" w:rsidP="0056066B">
          <w:pPr>
            <w:pStyle w:val="4D1D8DED94D9489C82EB27A902A0DA60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78FB6C138DD54211B6B34F7CCAF692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97F9F7-B16C-4D62-BA28-F97D837C1718}"/>
      </w:docPartPr>
      <w:docPartBody>
        <w:p w:rsidR="0097192C" w:rsidRDefault="0056066B" w:rsidP="0056066B">
          <w:pPr>
            <w:pStyle w:val="78FB6C138DD54211B6B34F7CCAF69224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151BAE254D8C4D41B90C5D4113D952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10877D-DA0F-4F4A-A3AC-55F30BB20B53}"/>
      </w:docPartPr>
      <w:docPartBody>
        <w:p w:rsidR="0097192C" w:rsidRDefault="0056066B" w:rsidP="0056066B">
          <w:pPr>
            <w:pStyle w:val="151BAE254D8C4D41B90C5D4113D9525F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25F80A632220400CB5B5D7A630C597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F742E0-E1E4-436A-BE12-BCCBC66F7CCB}"/>
      </w:docPartPr>
      <w:docPartBody>
        <w:p w:rsidR="0097192C" w:rsidRDefault="0056066B" w:rsidP="0056066B">
          <w:pPr>
            <w:pStyle w:val="25F80A632220400CB5B5D7A630C59786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6C8B00257B2F47B88EDA5DBEAD4F7E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6E5BDE-EAA0-4D99-96BF-43E8A4C36118}"/>
      </w:docPartPr>
      <w:docPartBody>
        <w:p w:rsidR="0097192C" w:rsidRDefault="0056066B" w:rsidP="0056066B">
          <w:pPr>
            <w:pStyle w:val="6C8B00257B2F47B88EDA5DBEAD4F7E65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7CB5FA3441534657A80C9F68DB4AED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25CB89-9126-4EAA-B9EA-0BC96083FC45}"/>
      </w:docPartPr>
      <w:docPartBody>
        <w:p w:rsidR="0097192C" w:rsidRDefault="0056066B" w:rsidP="0056066B">
          <w:pPr>
            <w:pStyle w:val="7CB5FA3441534657A80C9F68DB4AED72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9AEBE55D0D9245C39BD1478AB6645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69D115-2378-4B26-90BD-ABD4754D74BD}"/>
      </w:docPartPr>
      <w:docPartBody>
        <w:p w:rsidR="0097192C" w:rsidRDefault="0056066B" w:rsidP="0056066B">
          <w:pPr>
            <w:pStyle w:val="9AEBE55D0D9245C39BD1478AB6645A21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247CA8F9910C451EA06ADF7CDFEF9E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27B71C-68FE-4683-911D-5F276EBA80E1}"/>
      </w:docPartPr>
      <w:docPartBody>
        <w:p w:rsidR="0097192C" w:rsidRDefault="0056066B" w:rsidP="0056066B">
          <w:pPr>
            <w:pStyle w:val="247CA8F9910C451EA06ADF7CDFEF9E2D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B8790F6482E042BA9B463DFA93C30C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A27891-D6E5-49DA-B476-EEB6E3BDDDAB}"/>
      </w:docPartPr>
      <w:docPartBody>
        <w:p w:rsidR="0097192C" w:rsidRDefault="0056066B" w:rsidP="0056066B">
          <w:pPr>
            <w:pStyle w:val="B8790F6482E042BA9B463DFA93C30CAB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D2B18DF846E847FEBD2374D94AC00F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862745-7974-41BB-9FD1-D7FAA335876A}"/>
      </w:docPartPr>
      <w:docPartBody>
        <w:p w:rsidR="0097192C" w:rsidRDefault="0056066B" w:rsidP="0056066B">
          <w:pPr>
            <w:pStyle w:val="D2B18DF846E847FEBD2374D94AC00FD2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0EC2E8EAF55B41888B62F577E98F80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3BAA88-D3FD-44B4-924F-116B22B78ECB}"/>
      </w:docPartPr>
      <w:docPartBody>
        <w:p w:rsidR="0097192C" w:rsidRDefault="0056066B" w:rsidP="0056066B">
          <w:pPr>
            <w:pStyle w:val="0EC2E8EAF55B41888B62F577E98F80E4"/>
          </w:pPr>
          <w:r w:rsidRPr="003F416F">
            <w:rPr>
              <w:rStyle w:val="Platzhaltertext"/>
            </w:rPr>
            <w:t>....................</w:t>
          </w:r>
        </w:p>
      </w:docPartBody>
    </w:docPart>
    <w:docPart>
      <w:docPartPr>
        <w:name w:val="2835EC7C62BB404194D0E22E520818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1BD5D7-87E8-491F-B34D-9030DE6752A2}"/>
      </w:docPartPr>
      <w:docPartBody>
        <w:p w:rsidR="0097192C" w:rsidRDefault="0056066B" w:rsidP="0056066B">
          <w:pPr>
            <w:pStyle w:val="2835EC7C62BB404194D0E22E52081842"/>
          </w:pPr>
          <w:r w:rsidRPr="003F416F">
            <w:rPr>
              <w:rStyle w:val="Platzhaltertext"/>
            </w:rPr>
            <w:t>....................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Com 55 Roman">
    <w:altName w:val="Arial"/>
    <w:charset w:val="4D"/>
    <w:family w:val="swiss"/>
    <w:pitch w:val="variable"/>
    <w:sig w:usb0="8000000F" w:usb1="10002042" w:usb2="00000000" w:usb3="00000000" w:csb0="0000009B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BF"/>
    <w:rsid w:val="00015C25"/>
    <w:rsid w:val="00022661"/>
    <w:rsid w:val="00083ABF"/>
    <w:rsid w:val="000B0037"/>
    <w:rsid w:val="001776B6"/>
    <w:rsid w:val="001861C3"/>
    <w:rsid w:val="001909E0"/>
    <w:rsid w:val="001C1A27"/>
    <w:rsid w:val="002C6889"/>
    <w:rsid w:val="005428A1"/>
    <w:rsid w:val="005559B5"/>
    <w:rsid w:val="0056066B"/>
    <w:rsid w:val="006E4140"/>
    <w:rsid w:val="006E6111"/>
    <w:rsid w:val="00722323"/>
    <w:rsid w:val="00831C5C"/>
    <w:rsid w:val="008F202E"/>
    <w:rsid w:val="0092224E"/>
    <w:rsid w:val="0097192C"/>
    <w:rsid w:val="00BC0EC3"/>
    <w:rsid w:val="00BC621E"/>
    <w:rsid w:val="00C10653"/>
    <w:rsid w:val="00C61BA6"/>
    <w:rsid w:val="00CA4DE3"/>
    <w:rsid w:val="00D05550"/>
    <w:rsid w:val="00EB1402"/>
    <w:rsid w:val="00F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6066B"/>
  </w:style>
  <w:style w:type="paragraph" w:customStyle="1" w:styleId="0B95CEF9155740D395E9284DACF54E6B">
    <w:name w:val="0B95CEF9155740D395E9284DACF54E6B"/>
    <w:rsid w:val="00083ABF"/>
  </w:style>
  <w:style w:type="paragraph" w:customStyle="1" w:styleId="DD649B463F244123800EE95EA95E6291">
    <w:name w:val="DD649B463F244123800EE95EA95E6291"/>
    <w:rsid w:val="00083ABF"/>
  </w:style>
  <w:style w:type="paragraph" w:customStyle="1" w:styleId="63DF8C0277CC4484866DF76DCBAA382C">
    <w:name w:val="63DF8C0277CC4484866DF76DCBAA382C"/>
    <w:rsid w:val="00083ABF"/>
  </w:style>
  <w:style w:type="paragraph" w:customStyle="1" w:styleId="8719A385AAF04224AD77D7CD7A704F8B">
    <w:name w:val="8719A385AAF04224AD77D7CD7A704F8B"/>
    <w:rsid w:val="00083ABF"/>
  </w:style>
  <w:style w:type="paragraph" w:customStyle="1" w:styleId="C499D960A4844A8E88754D56DCC3946C">
    <w:name w:val="C499D960A4844A8E88754D56DCC3946C"/>
    <w:rsid w:val="00083ABF"/>
  </w:style>
  <w:style w:type="paragraph" w:customStyle="1" w:styleId="2F326E40ACE0463ABEFBF7F4A7621E92">
    <w:name w:val="2F326E40ACE0463ABEFBF7F4A7621E92"/>
    <w:rsid w:val="00083ABF"/>
  </w:style>
  <w:style w:type="paragraph" w:customStyle="1" w:styleId="FAE715692B8E4F30993C0C21B489DCED">
    <w:name w:val="FAE715692B8E4F30993C0C21B489DCED"/>
    <w:rsid w:val="00083ABF"/>
  </w:style>
  <w:style w:type="paragraph" w:customStyle="1" w:styleId="264EC430C06C449A9CBFB1C272A4B89A">
    <w:name w:val="264EC430C06C449A9CBFB1C272A4B89A"/>
    <w:rsid w:val="00083ABF"/>
  </w:style>
  <w:style w:type="paragraph" w:customStyle="1" w:styleId="0467BEE4721147DCA63A23275324F42B">
    <w:name w:val="0467BEE4721147DCA63A23275324F42B"/>
    <w:rsid w:val="00083ABF"/>
  </w:style>
  <w:style w:type="paragraph" w:customStyle="1" w:styleId="23DA9BBD5BBE446889E31BBE1C5C1DC1">
    <w:name w:val="23DA9BBD5BBE446889E31BBE1C5C1DC1"/>
    <w:rsid w:val="00831C5C"/>
  </w:style>
  <w:style w:type="paragraph" w:customStyle="1" w:styleId="509C7046481C449FBDFBCF545AF5C96C">
    <w:name w:val="509C7046481C449FBDFBCF545AF5C96C"/>
    <w:rsid w:val="00831C5C"/>
  </w:style>
  <w:style w:type="paragraph" w:customStyle="1" w:styleId="A97DDE649FF240EB83E220EB1E3D4329">
    <w:name w:val="A97DDE649FF240EB83E220EB1E3D4329"/>
    <w:rsid w:val="00831C5C"/>
  </w:style>
  <w:style w:type="paragraph" w:customStyle="1" w:styleId="BE38A1E359634597B2B59EF49F26548E">
    <w:name w:val="BE38A1E359634597B2B59EF49F26548E"/>
    <w:rsid w:val="00722323"/>
  </w:style>
  <w:style w:type="paragraph" w:customStyle="1" w:styleId="228296D2DF9A4212B310DD353CAEAB17">
    <w:name w:val="228296D2DF9A4212B310DD353CAEAB17"/>
    <w:rsid w:val="00722323"/>
  </w:style>
  <w:style w:type="paragraph" w:customStyle="1" w:styleId="E4CDD73E7BAD473BA7EB5AD6A9622F60">
    <w:name w:val="E4CDD73E7BAD473BA7EB5AD6A9622F60"/>
    <w:rsid w:val="00722323"/>
  </w:style>
  <w:style w:type="paragraph" w:customStyle="1" w:styleId="E4BB2F3AD97A44AB906F57D53371056E">
    <w:name w:val="E4BB2F3AD97A44AB906F57D53371056E"/>
    <w:rsid w:val="00722323"/>
  </w:style>
  <w:style w:type="paragraph" w:customStyle="1" w:styleId="EE04085DAF274A50A4BFCED42ACAA98C">
    <w:name w:val="EE04085DAF274A50A4BFCED42ACAA98C"/>
    <w:rsid w:val="00722323"/>
  </w:style>
  <w:style w:type="paragraph" w:customStyle="1" w:styleId="47F3E0B051724D33A0B2A18FAC96735F">
    <w:name w:val="47F3E0B051724D33A0B2A18FAC96735F"/>
    <w:rsid w:val="00722323"/>
  </w:style>
  <w:style w:type="paragraph" w:customStyle="1" w:styleId="6740143CFC9647DAA7F1AD0E610E5948">
    <w:name w:val="6740143CFC9647DAA7F1AD0E610E5948"/>
    <w:rsid w:val="00722323"/>
  </w:style>
  <w:style w:type="paragraph" w:customStyle="1" w:styleId="ABE85E787F414B73A7CCFF3A6C659535">
    <w:name w:val="ABE85E787F414B73A7CCFF3A6C659535"/>
    <w:rsid w:val="00722323"/>
  </w:style>
  <w:style w:type="paragraph" w:customStyle="1" w:styleId="7C7B294D1C6849E1997F2C446264149D">
    <w:name w:val="7C7B294D1C6849E1997F2C446264149D"/>
    <w:rsid w:val="00722323"/>
  </w:style>
  <w:style w:type="paragraph" w:customStyle="1" w:styleId="CAFF67E1B8FF4DBFB1DEFF293417D9D6">
    <w:name w:val="CAFF67E1B8FF4DBFB1DEFF293417D9D6"/>
    <w:rsid w:val="00722323"/>
  </w:style>
  <w:style w:type="paragraph" w:customStyle="1" w:styleId="5EF19163295F4421BF43950053833FEE">
    <w:name w:val="5EF19163295F4421BF43950053833FEE"/>
    <w:rsid w:val="00722323"/>
  </w:style>
  <w:style w:type="paragraph" w:customStyle="1" w:styleId="DBC5CAF12E014029AA34077833076CAD">
    <w:name w:val="DBC5CAF12E014029AA34077833076CAD"/>
    <w:rsid w:val="00722323"/>
  </w:style>
  <w:style w:type="paragraph" w:customStyle="1" w:styleId="8ADA2F398DE74C27AC3BF7DB12899776">
    <w:name w:val="8ADA2F398DE74C27AC3BF7DB12899776"/>
    <w:rsid w:val="00722323"/>
  </w:style>
  <w:style w:type="paragraph" w:customStyle="1" w:styleId="C54B040516874CB1A3EED1524FD85F93">
    <w:name w:val="C54B040516874CB1A3EED1524FD85F93"/>
    <w:rsid w:val="00722323"/>
  </w:style>
  <w:style w:type="paragraph" w:customStyle="1" w:styleId="B6DFC223DE4D42F880925D2BD3E81A18">
    <w:name w:val="B6DFC223DE4D42F880925D2BD3E81A18"/>
    <w:rsid w:val="00722323"/>
  </w:style>
  <w:style w:type="paragraph" w:customStyle="1" w:styleId="D7B22FBB32B1473496B0F3DEACBA56D0">
    <w:name w:val="D7B22FBB32B1473496B0F3DEACBA56D0"/>
    <w:rsid w:val="00722323"/>
  </w:style>
  <w:style w:type="paragraph" w:customStyle="1" w:styleId="E6478B323889446D8A0E59ACDFA950D0">
    <w:name w:val="E6478B323889446D8A0E59ACDFA950D0"/>
    <w:rsid w:val="008F202E"/>
  </w:style>
  <w:style w:type="paragraph" w:customStyle="1" w:styleId="17095445128C40CCB8F9EBEF671C75E0">
    <w:name w:val="17095445128C40CCB8F9EBEF671C75E0"/>
    <w:rsid w:val="008F202E"/>
  </w:style>
  <w:style w:type="paragraph" w:customStyle="1" w:styleId="60E34E4F9367422BB048453E0DDA9829">
    <w:name w:val="60E34E4F9367422BB048453E0DDA9829"/>
    <w:rsid w:val="008F202E"/>
  </w:style>
  <w:style w:type="paragraph" w:customStyle="1" w:styleId="46A5D2A920AE4D028CC57E119A498334">
    <w:name w:val="46A5D2A920AE4D028CC57E119A498334"/>
    <w:rsid w:val="008F202E"/>
  </w:style>
  <w:style w:type="paragraph" w:customStyle="1" w:styleId="BF4B27BC1A0E453EB0E220FF0DDC29FE">
    <w:name w:val="BF4B27BC1A0E453EB0E220FF0DDC29FE"/>
    <w:rsid w:val="008F202E"/>
  </w:style>
  <w:style w:type="paragraph" w:customStyle="1" w:styleId="8D9BF63CCA924D2D8B9744FC3D50D780">
    <w:name w:val="8D9BF63CCA924D2D8B9744FC3D50D780"/>
    <w:rsid w:val="008F202E"/>
  </w:style>
  <w:style w:type="paragraph" w:customStyle="1" w:styleId="EA1F4D743C1046D1AD8FF16FB51FF05D">
    <w:name w:val="EA1F4D743C1046D1AD8FF16FB51FF05D"/>
    <w:rsid w:val="008F202E"/>
  </w:style>
  <w:style w:type="paragraph" w:customStyle="1" w:styleId="23B3F68C2986431C8EB75BB9FC000DBE">
    <w:name w:val="23B3F68C2986431C8EB75BB9FC000DBE"/>
    <w:rsid w:val="008F202E"/>
  </w:style>
  <w:style w:type="paragraph" w:customStyle="1" w:styleId="D430DEC291B644B980A87ACE87E460CD">
    <w:name w:val="D430DEC291B644B980A87ACE87E460CD"/>
    <w:rsid w:val="008F202E"/>
  </w:style>
  <w:style w:type="paragraph" w:customStyle="1" w:styleId="1AA1E8CF7EEC4F4696913E4C57D3FB6E">
    <w:name w:val="1AA1E8CF7EEC4F4696913E4C57D3FB6E"/>
    <w:rsid w:val="008F202E"/>
  </w:style>
  <w:style w:type="paragraph" w:customStyle="1" w:styleId="A362E76DF25A4942B551C6EC9628FAE6">
    <w:name w:val="A362E76DF25A4942B551C6EC9628FAE6"/>
    <w:rsid w:val="008F202E"/>
  </w:style>
  <w:style w:type="paragraph" w:customStyle="1" w:styleId="9CE192255226424D86E75B8EA9D06789">
    <w:name w:val="9CE192255226424D86E75B8EA9D06789"/>
    <w:rsid w:val="008F202E"/>
  </w:style>
  <w:style w:type="paragraph" w:customStyle="1" w:styleId="5E1557A6A6CC4B0695DCDC612B9AFD75">
    <w:name w:val="5E1557A6A6CC4B0695DCDC612B9AFD75"/>
    <w:rsid w:val="008F202E"/>
  </w:style>
  <w:style w:type="paragraph" w:customStyle="1" w:styleId="4184DA65D6F149E7AAE8C6B2C458E0DA">
    <w:name w:val="4184DA65D6F149E7AAE8C6B2C458E0DA"/>
    <w:rsid w:val="008F202E"/>
  </w:style>
  <w:style w:type="paragraph" w:customStyle="1" w:styleId="BAF87A7B25514852A0E1FB00392F157E">
    <w:name w:val="BAF87A7B25514852A0E1FB00392F157E"/>
    <w:rsid w:val="008F202E"/>
  </w:style>
  <w:style w:type="paragraph" w:customStyle="1" w:styleId="B138BE865E2C4A2A91617901D67F3621">
    <w:name w:val="B138BE865E2C4A2A91617901D67F3621"/>
    <w:rsid w:val="008F202E"/>
  </w:style>
  <w:style w:type="paragraph" w:customStyle="1" w:styleId="B58044907EF54C66989E1EBE248277E7">
    <w:name w:val="B58044907EF54C66989E1EBE248277E7"/>
    <w:rsid w:val="008F202E"/>
  </w:style>
  <w:style w:type="paragraph" w:customStyle="1" w:styleId="A23D32259ADA425BA4B8C02DDE6F52DF">
    <w:name w:val="A23D32259ADA425BA4B8C02DDE6F52DF"/>
    <w:rsid w:val="008F202E"/>
  </w:style>
  <w:style w:type="paragraph" w:customStyle="1" w:styleId="7D648B005A56442BAF85EDEA45A2C4DE">
    <w:name w:val="7D648B005A56442BAF85EDEA45A2C4DE"/>
    <w:rsid w:val="008F202E"/>
  </w:style>
  <w:style w:type="paragraph" w:customStyle="1" w:styleId="01F07F16A9C54285B4210CD70DF256C7">
    <w:name w:val="01F07F16A9C54285B4210CD70DF256C7"/>
    <w:rsid w:val="002C6889"/>
  </w:style>
  <w:style w:type="paragraph" w:customStyle="1" w:styleId="CB5F185E9EE747019C4A1630E8A11F90">
    <w:name w:val="CB5F185E9EE747019C4A1630E8A11F90"/>
    <w:rsid w:val="002C6889"/>
  </w:style>
  <w:style w:type="paragraph" w:customStyle="1" w:styleId="614F37576ABD4CDF90B09FA28820B5A7">
    <w:name w:val="614F37576ABD4CDF90B09FA28820B5A7"/>
    <w:rsid w:val="002C6889"/>
  </w:style>
  <w:style w:type="paragraph" w:customStyle="1" w:styleId="E7A39B823AD74D769383CBD6D32EEF8A">
    <w:name w:val="E7A39B823AD74D769383CBD6D32EEF8A"/>
    <w:rsid w:val="002C6889"/>
  </w:style>
  <w:style w:type="paragraph" w:customStyle="1" w:styleId="D743E07A889F4B45B779E851C66F4B48">
    <w:name w:val="D743E07A889F4B45B779E851C66F4B48"/>
    <w:rsid w:val="002C6889"/>
  </w:style>
  <w:style w:type="paragraph" w:customStyle="1" w:styleId="52C78F007E5F4C4DB4FEE34FD0E91E99">
    <w:name w:val="52C78F007E5F4C4DB4FEE34FD0E91E99"/>
    <w:rsid w:val="00CA4DE3"/>
    <w:pPr>
      <w:spacing w:after="160" w:line="259" w:lineRule="auto"/>
    </w:pPr>
  </w:style>
  <w:style w:type="paragraph" w:customStyle="1" w:styleId="F6256B88F0B043548EB4C6D5F532867B">
    <w:name w:val="F6256B88F0B043548EB4C6D5F532867B"/>
    <w:rsid w:val="00CA4DE3"/>
    <w:pPr>
      <w:spacing w:after="160" w:line="259" w:lineRule="auto"/>
    </w:pPr>
  </w:style>
  <w:style w:type="paragraph" w:customStyle="1" w:styleId="97FAF31052BF49F3874947B97775FC84">
    <w:name w:val="97FAF31052BF49F3874947B97775FC84"/>
    <w:rsid w:val="00CA4DE3"/>
    <w:pPr>
      <w:spacing w:after="160" w:line="259" w:lineRule="auto"/>
    </w:pPr>
  </w:style>
  <w:style w:type="paragraph" w:customStyle="1" w:styleId="FA216B49C0DA4EA5A92CD6ADC168B0CF">
    <w:name w:val="FA216B49C0DA4EA5A92CD6ADC168B0CF"/>
    <w:rsid w:val="005559B5"/>
    <w:pPr>
      <w:spacing w:after="160" w:line="259" w:lineRule="auto"/>
    </w:pPr>
  </w:style>
  <w:style w:type="paragraph" w:customStyle="1" w:styleId="7F89DE0FB9C0404A8AB71D1E02B702FC">
    <w:name w:val="7F89DE0FB9C0404A8AB71D1E02B702FC"/>
    <w:rsid w:val="005559B5"/>
    <w:pPr>
      <w:spacing w:after="160" w:line="259" w:lineRule="auto"/>
    </w:pPr>
  </w:style>
  <w:style w:type="paragraph" w:customStyle="1" w:styleId="F33048559FBC41F8BBB597F783A442A8">
    <w:name w:val="F33048559FBC41F8BBB597F783A442A8"/>
    <w:rsid w:val="005559B5"/>
    <w:pPr>
      <w:spacing w:after="160" w:line="259" w:lineRule="auto"/>
    </w:pPr>
  </w:style>
  <w:style w:type="paragraph" w:customStyle="1" w:styleId="1A9FEF54BE2E4452B2FB47D6C2EA8ADB">
    <w:name w:val="1A9FEF54BE2E4452B2FB47D6C2EA8ADB"/>
    <w:rsid w:val="005559B5"/>
    <w:pPr>
      <w:spacing w:after="160" w:line="259" w:lineRule="auto"/>
    </w:pPr>
  </w:style>
  <w:style w:type="paragraph" w:customStyle="1" w:styleId="EFB8B6BCA827499BB0CF5ED437A268C0">
    <w:name w:val="EFB8B6BCA827499BB0CF5ED437A268C0"/>
    <w:rsid w:val="005559B5"/>
    <w:pPr>
      <w:spacing w:after="160" w:line="259" w:lineRule="auto"/>
    </w:pPr>
  </w:style>
  <w:style w:type="paragraph" w:customStyle="1" w:styleId="BA31138C0D9E4614B3FE617FE4BC6A10">
    <w:name w:val="BA31138C0D9E4614B3FE617FE4BC6A10"/>
    <w:rsid w:val="005559B5"/>
    <w:pPr>
      <w:spacing w:after="160" w:line="259" w:lineRule="auto"/>
    </w:pPr>
  </w:style>
  <w:style w:type="paragraph" w:customStyle="1" w:styleId="BF21800F78844A768A19337196B61B0C">
    <w:name w:val="BF21800F78844A768A19337196B61B0C"/>
    <w:rsid w:val="005559B5"/>
    <w:pPr>
      <w:spacing w:after="160" w:line="259" w:lineRule="auto"/>
    </w:pPr>
  </w:style>
  <w:style w:type="paragraph" w:customStyle="1" w:styleId="B98B791C75BF4E989645F7AEC3977081">
    <w:name w:val="B98B791C75BF4E989645F7AEC3977081"/>
    <w:rsid w:val="005559B5"/>
    <w:pPr>
      <w:spacing w:after="160" w:line="259" w:lineRule="auto"/>
    </w:pPr>
  </w:style>
  <w:style w:type="paragraph" w:customStyle="1" w:styleId="D8A2B93998DC4A8187309A0C0F7C7781">
    <w:name w:val="D8A2B93998DC4A8187309A0C0F7C7781"/>
    <w:rsid w:val="005559B5"/>
    <w:pPr>
      <w:spacing w:after="160" w:line="259" w:lineRule="auto"/>
    </w:pPr>
  </w:style>
  <w:style w:type="paragraph" w:customStyle="1" w:styleId="56CCD0534D754F8084F2473B6A3B931C">
    <w:name w:val="56CCD0534D754F8084F2473B6A3B931C"/>
    <w:rsid w:val="005559B5"/>
    <w:pPr>
      <w:spacing w:after="160" w:line="259" w:lineRule="auto"/>
    </w:pPr>
  </w:style>
  <w:style w:type="paragraph" w:customStyle="1" w:styleId="4F1C600D045E4C8D8ECE09B26922D018">
    <w:name w:val="4F1C600D045E4C8D8ECE09B26922D018"/>
    <w:rsid w:val="005559B5"/>
    <w:pPr>
      <w:spacing w:after="160" w:line="259" w:lineRule="auto"/>
    </w:pPr>
  </w:style>
  <w:style w:type="paragraph" w:customStyle="1" w:styleId="01967AA0D12A4EDDBBA781B0D8BBE603">
    <w:name w:val="01967AA0D12A4EDDBBA781B0D8BBE603"/>
    <w:rsid w:val="005559B5"/>
    <w:pPr>
      <w:spacing w:after="160" w:line="259" w:lineRule="auto"/>
    </w:pPr>
  </w:style>
  <w:style w:type="paragraph" w:customStyle="1" w:styleId="EFBC12686E174B66BCDD926736DB979B">
    <w:name w:val="EFBC12686E174B66BCDD926736DB979B"/>
    <w:rsid w:val="005559B5"/>
    <w:pPr>
      <w:spacing w:after="160" w:line="259" w:lineRule="auto"/>
    </w:pPr>
  </w:style>
  <w:style w:type="paragraph" w:customStyle="1" w:styleId="BED6A876395F4668891B5CDF8AF6B2D7">
    <w:name w:val="BED6A876395F4668891B5CDF8AF6B2D7"/>
    <w:rsid w:val="005559B5"/>
    <w:pPr>
      <w:spacing w:after="160" w:line="259" w:lineRule="auto"/>
    </w:pPr>
  </w:style>
  <w:style w:type="paragraph" w:customStyle="1" w:styleId="4D1D8DED94D9489C82EB27A902A0DA60">
    <w:name w:val="4D1D8DED94D9489C82EB27A902A0DA60"/>
    <w:rsid w:val="0056066B"/>
    <w:pPr>
      <w:spacing w:after="160" w:line="259" w:lineRule="auto"/>
    </w:pPr>
  </w:style>
  <w:style w:type="paragraph" w:customStyle="1" w:styleId="78FB6C138DD54211B6B34F7CCAF69224">
    <w:name w:val="78FB6C138DD54211B6B34F7CCAF69224"/>
    <w:rsid w:val="0056066B"/>
    <w:pPr>
      <w:spacing w:after="160" w:line="259" w:lineRule="auto"/>
    </w:pPr>
  </w:style>
  <w:style w:type="paragraph" w:customStyle="1" w:styleId="151BAE254D8C4D41B90C5D4113D9525F">
    <w:name w:val="151BAE254D8C4D41B90C5D4113D9525F"/>
    <w:rsid w:val="0056066B"/>
    <w:pPr>
      <w:spacing w:after="160" w:line="259" w:lineRule="auto"/>
    </w:pPr>
  </w:style>
  <w:style w:type="paragraph" w:customStyle="1" w:styleId="25F80A632220400CB5B5D7A630C59786">
    <w:name w:val="25F80A632220400CB5B5D7A630C59786"/>
    <w:rsid w:val="0056066B"/>
    <w:pPr>
      <w:spacing w:after="160" w:line="259" w:lineRule="auto"/>
    </w:pPr>
  </w:style>
  <w:style w:type="paragraph" w:customStyle="1" w:styleId="6C8B00257B2F47B88EDA5DBEAD4F7E65">
    <w:name w:val="6C8B00257B2F47B88EDA5DBEAD4F7E65"/>
    <w:rsid w:val="0056066B"/>
    <w:pPr>
      <w:spacing w:after="160" w:line="259" w:lineRule="auto"/>
    </w:pPr>
  </w:style>
  <w:style w:type="paragraph" w:customStyle="1" w:styleId="7CB5FA3441534657A80C9F68DB4AED72">
    <w:name w:val="7CB5FA3441534657A80C9F68DB4AED72"/>
    <w:rsid w:val="0056066B"/>
    <w:pPr>
      <w:spacing w:after="160" w:line="259" w:lineRule="auto"/>
    </w:pPr>
  </w:style>
  <w:style w:type="paragraph" w:customStyle="1" w:styleId="9AEBE55D0D9245C39BD1478AB6645A21">
    <w:name w:val="9AEBE55D0D9245C39BD1478AB6645A21"/>
    <w:rsid w:val="0056066B"/>
    <w:pPr>
      <w:spacing w:after="160" w:line="259" w:lineRule="auto"/>
    </w:pPr>
  </w:style>
  <w:style w:type="paragraph" w:customStyle="1" w:styleId="247CA8F9910C451EA06ADF7CDFEF9E2D">
    <w:name w:val="247CA8F9910C451EA06ADF7CDFEF9E2D"/>
    <w:rsid w:val="0056066B"/>
    <w:pPr>
      <w:spacing w:after="160" w:line="259" w:lineRule="auto"/>
    </w:pPr>
  </w:style>
  <w:style w:type="paragraph" w:customStyle="1" w:styleId="B8790F6482E042BA9B463DFA93C30CAB">
    <w:name w:val="B8790F6482E042BA9B463DFA93C30CAB"/>
    <w:rsid w:val="0056066B"/>
    <w:pPr>
      <w:spacing w:after="160" w:line="259" w:lineRule="auto"/>
    </w:pPr>
  </w:style>
  <w:style w:type="paragraph" w:customStyle="1" w:styleId="D2B18DF846E847FEBD2374D94AC00FD2">
    <w:name w:val="D2B18DF846E847FEBD2374D94AC00FD2"/>
    <w:rsid w:val="0056066B"/>
    <w:pPr>
      <w:spacing w:after="160" w:line="259" w:lineRule="auto"/>
    </w:pPr>
  </w:style>
  <w:style w:type="paragraph" w:customStyle="1" w:styleId="0EC2E8EAF55B41888B62F577E98F80E4">
    <w:name w:val="0EC2E8EAF55B41888B62F577E98F80E4"/>
    <w:rsid w:val="0056066B"/>
    <w:pPr>
      <w:spacing w:after="160" w:line="259" w:lineRule="auto"/>
    </w:pPr>
  </w:style>
  <w:style w:type="paragraph" w:customStyle="1" w:styleId="2835EC7C62BB404194D0E22E52081842">
    <w:name w:val="2835EC7C62BB404194D0E22E52081842"/>
    <w:rsid w:val="0056066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Kanton Bern">
      <a:dk1>
        <a:sysClr val="windowText" lastClr="000000"/>
      </a:dk1>
      <a:lt1>
        <a:sysClr val="window" lastClr="FFFFFF"/>
      </a:lt1>
      <a:dk2>
        <a:srgbClr val="63737B"/>
      </a:dk2>
      <a:lt2>
        <a:srgbClr val="B1B9BD"/>
      </a:lt2>
      <a:accent1>
        <a:srgbClr val="3C505A"/>
      </a:accent1>
      <a:accent2>
        <a:srgbClr val="96D7F0"/>
      </a:accent2>
      <a:accent3>
        <a:srgbClr val="A0C7A0"/>
      </a:accent3>
      <a:accent4>
        <a:srgbClr val="E1D2C6"/>
      </a:accent4>
      <a:accent5>
        <a:srgbClr val="644B41"/>
      </a:accent5>
      <a:accent6>
        <a:srgbClr val="EA161F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Props1.xml><?xml version="1.0" encoding="utf-8"?>
<ds:datastoreItem xmlns:ds="http://schemas.openxmlformats.org/officeDocument/2006/customXml" ds:itemID="{4FEB5F9E-27F0-4218-902D-00C6C9E0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884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Bern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Kerényi Brigitte, BVE-TBA-DLZ</dc:creator>
  <dc:description>numéro de document</dc:description>
  <cp:lastModifiedBy>Ballaman Ariane, BVD-TBA-DLZ</cp:lastModifiedBy>
  <cp:revision>34</cp:revision>
  <cp:lastPrinted>2021-04-08T13:30:00Z</cp:lastPrinted>
  <dcterms:created xsi:type="dcterms:W3CDTF">2024-03-14T10:11:00Z</dcterms:created>
  <dcterms:modified xsi:type="dcterms:W3CDTF">2024-05-16T05:44:00Z</dcterms:modified>
</cp:coreProperties>
</file>