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6F" w:rsidRDefault="001F157B" w:rsidP="001F157B">
      <w:pPr>
        <w:pStyle w:val="berschrift1"/>
      </w:pPr>
      <w:r w:rsidRPr="001F157B">
        <w:t>Massnahmendokumentation für Abrechnung zu Instandstellungsarbeiten nach Hochwass</w:t>
      </w:r>
      <w:bookmarkStart w:id="0" w:name="_GoBack"/>
      <w:bookmarkEnd w:id="0"/>
      <w:r w:rsidRPr="001F157B">
        <w:t>er</w:t>
      </w:r>
      <w:r>
        <w:t>-</w:t>
      </w:r>
      <w:r w:rsidR="004F5321">
        <w:br/>
      </w:r>
      <w:r w:rsidRPr="001F157B">
        <w:t>ereignissen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3429"/>
        <w:gridCol w:w="434"/>
        <w:gridCol w:w="3802"/>
      </w:tblGrid>
      <w:tr w:rsidR="001F157B" w:rsidRPr="00DE2BB4" w:rsidTr="001F157B">
        <w:trPr>
          <w:trHeight w:val="722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57B" w:rsidRPr="00DE2BB4" w:rsidRDefault="001F157B" w:rsidP="00467E2B">
            <w:pPr>
              <w:rPr>
                <w:b/>
              </w:rPr>
            </w:pPr>
            <w:r w:rsidRPr="00DE2BB4">
              <w:rPr>
                <w:b/>
              </w:rPr>
              <w:t>Objekt Nr.:</w:t>
            </w:r>
          </w:p>
          <w:p w:rsidR="001F157B" w:rsidRPr="00DE2BB4" w:rsidRDefault="001F157B" w:rsidP="00467E2B">
            <w:pPr>
              <w:rPr>
                <w:b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57B" w:rsidRPr="00DE2BB4" w:rsidRDefault="001F157B" w:rsidP="00467E2B">
            <w:pPr>
              <w:rPr>
                <w:b/>
              </w:rPr>
            </w:pPr>
            <w:r w:rsidRPr="00DE2BB4">
              <w:rPr>
                <w:b/>
              </w:rPr>
              <w:t>Gewässer:</w:t>
            </w:r>
          </w:p>
          <w:p w:rsidR="001F157B" w:rsidRPr="00DE2BB4" w:rsidRDefault="001F157B" w:rsidP="00467E2B">
            <w:pPr>
              <w:rPr>
                <w:b/>
              </w:rPr>
            </w:pP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57B" w:rsidRPr="00DE2BB4" w:rsidRDefault="001F157B" w:rsidP="00467E2B">
            <w:pPr>
              <w:rPr>
                <w:b/>
              </w:rPr>
            </w:pPr>
            <w:r w:rsidRPr="00DE2BB4">
              <w:rPr>
                <w:b/>
              </w:rPr>
              <w:t xml:space="preserve">Gemeinde: </w:t>
            </w:r>
          </w:p>
          <w:p w:rsidR="001F157B" w:rsidRPr="00DE2BB4" w:rsidRDefault="001F157B" w:rsidP="00467E2B">
            <w:pPr>
              <w:rPr>
                <w:b/>
              </w:rPr>
            </w:pPr>
          </w:p>
        </w:tc>
      </w:tr>
      <w:tr w:rsidR="001F157B" w:rsidRPr="00ED66CD" w:rsidTr="001F157B">
        <w:trPr>
          <w:trHeight w:val="722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Default="001F157B" w:rsidP="00467E2B">
            <w:r w:rsidRPr="00ED66CD">
              <w:t>Koordinaten:</w:t>
            </w:r>
            <w:r w:rsidRPr="00ED66CD">
              <w:tab/>
            </w:r>
            <w:r>
              <w:t xml:space="preserve">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Default="001F157B" w:rsidP="00467E2B">
            <w:r>
              <w:t>von:</w:t>
            </w:r>
            <w:r>
              <w:tab/>
            </w:r>
          </w:p>
          <w:p w:rsidR="001F157B" w:rsidRPr="00ED66CD" w:rsidRDefault="001F157B" w:rsidP="00467E2B">
            <w:r>
              <w:t>bis:</w:t>
            </w:r>
            <w:r>
              <w:tab/>
            </w: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Pr="00ED66CD" w:rsidRDefault="001F157B" w:rsidP="00467E2B">
            <w:r w:rsidRPr="00ED66CD">
              <w:t>Lokalname:</w:t>
            </w:r>
          </w:p>
        </w:tc>
      </w:tr>
      <w:tr w:rsidR="001F157B" w:rsidRPr="00ED66CD" w:rsidTr="001F157B">
        <w:trPr>
          <w:trHeight w:val="260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Pr="00ED66CD" w:rsidRDefault="001F157B" w:rsidP="00467E2B">
            <w:r>
              <w:t>Beschrieb ausgeführte Instandstellungsarbeiten</w:t>
            </w:r>
            <w:r w:rsidRPr="00ED66CD">
              <w:t>:</w:t>
            </w:r>
          </w:p>
          <w:p w:rsidR="001F157B" w:rsidRPr="00ED66CD" w:rsidRDefault="001F157B" w:rsidP="00467E2B">
            <w:pPr>
              <w:pStyle w:val="Aufzhlung1"/>
            </w:pPr>
          </w:p>
        </w:tc>
      </w:tr>
      <w:tr w:rsidR="001F157B" w:rsidRPr="00ED66CD" w:rsidTr="001F157B">
        <w:trPr>
          <w:trHeight w:val="637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Default="001F157B" w:rsidP="00467E2B">
            <w:r w:rsidRPr="00ED66CD">
              <w:t xml:space="preserve">Foto </w:t>
            </w:r>
            <w:r>
              <w:t>wiederhergestellte Schadenstelle/ausgeführte Massnahmen</w:t>
            </w:r>
          </w:p>
          <w:p w:rsidR="001F157B" w:rsidRPr="00ED66CD" w:rsidRDefault="001F157B" w:rsidP="00467E2B"/>
        </w:tc>
      </w:tr>
      <w:tr w:rsidR="001F157B" w:rsidRPr="00ED66CD" w:rsidTr="001F157B">
        <w:trPr>
          <w:trHeight w:val="1111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57B" w:rsidRPr="00ED66CD" w:rsidRDefault="001F157B" w:rsidP="00467E2B">
            <w:r>
              <w:t>GUN-Nr./</w:t>
            </w:r>
            <w:r w:rsidRPr="00ED66CD">
              <w:t>Beleg-Nr.:</w:t>
            </w:r>
          </w:p>
          <w:p w:rsidR="001F157B" w:rsidRPr="00ED66CD" w:rsidRDefault="001F157B" w:rsidP="00467E2B"/>
          <w:p w:rsidR="001F157B" w:rsidRPr="00ED66CD" w:rsidRDefault="001F157B" w:rsidP="00467E2B"/>
        </w:tc>
      </w:tr>
      <w:tr w:rsidR="001F157B" w:rsidRPr="00DE2BB4" w:rsidTr="001F157B">
        <w:trPr>
          <w:trHeight w:val="722"/>
        </w:trPr>
        <w:tc>
          <w:tcPr>
            <w:tcW w:w="5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57B" w:rsidRPr="00DE2BB4" w:rsidRDefault="001F157B" w:rsidP="00467E2B">
            <w:pPr>
              <w:rPr>
                <w:b/>
              </w:rPr>
            </w:pPr>
            <w:r w:rsidRPr="00DE2BB4">
              <w:rPr>
                <w:b/>
              </w:rPr>
              <w:t xml:space="preserve">Kosten der ausgeführten Instandstellungsarbeiten: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57B" w:rsidRPr="00DE2BB4" w:rsidRDefault="001F157B" w:rsidP="00467E2B">
            <w:pPr>
              <w:rPr>
                <w:b/>
              </w:rPr>
            </w:pPr>
            <w:r w:rsidRPr="00DE2BB4">
              <w:rPr>
                <w:b/>
              </w:rPr>
              <w:t>CHF</w:t>
            </w:r>
            <w:r>
              <w:rPr>
                <w:b/>
              </w:rPr>
              <w:tab/>
            </w:r>
          </w:p>
        </w:tc>
      </w:tr>
    </w:tbl>
    <w:p w:rsidR="001F157B" w:rsidRDefault="007870F2" w:rsidP="00E479C7">
      <w:pPr>
        <w:pStyle w:val="Inhaltsverzeichnisberschrift"/>
        <w:rPr>
          <w:rFonts w:asciiTheme="minorHAnsi" w:eastAsiaTheme="minorHAnsi" w:hAnsiTheme="minorHAnsi" w:cstheme="minorBidi"/>
          <w:b w:val="0"/>
          <w:szCs w:val="22"/>
        </w:rPr>
      </w:pPr>
      <w:r w:rsidRPr="0033698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FAF7AD2" wp14:editId="47C65618">
                <wp:simplePos x="0" y="0"/>
                <wp:positionH relativeFrom="column">
                  <wp:posOffset>4765040</wp:posOffset>
                </wp:positionH>
                <wp:positionV relativeFrom="page">
                  <wp:posOffset>323850</wp:posOffset>
                </wp:positionV>
                <wp:extent cx="1143000" cy="20002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0F2" w:rsidRPr="001F157B" w:rsidRDefault="00765495" w:rsidP="007870F2">
                            <w:pPr>
                              <w:pStyle w:val="Text85pt"/>
                              <w:tabs>
                                <w:tab w:val="left" w:pos="5100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Vorlage Tiefbauamt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F7AD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75.2pt;margin-top:25.5pt;width:90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" filled="f" stroked="f" strokeweight=".5pt">
                <v:textbox inset="0,0,0,0">
                  <w:txbxContent>
                    <w:p w:rsidR="007870F2" w:rsidRPr="001F157B" w:rsidRDefault="00765495" w:rsidP="007870F2">
                      <w:pPr>
                        <w:pStyle w:val="Text85pt"/>
                        <w:tabs>
                          <w:tab w:val="left" w:pos="5100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Vorlage Tiefbauamt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1F157B" w:rsidSect="005011A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7B" w:rsidRDefault="001F157B" w:rsidP="00F91D37">
      <w:pPr>
        <w:spacing w:line="240" w:lineRule="auto"/>
      </w:pPr>
      <w:r>
        <w:separator/>
      </w:r>
    </w:p>
  </w:endnote>
  <w:endnote w:type="continuationSeparator" w:id="0">
    <w:p w:rsidR="001F157B" w:rsidRDefault="001F157B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70"/>
      <w:gridCol w:w="4677"/>
      <w:gridCol w:w="567"/>
    </w:tblGrid>
    <w:tr w:rsidR="005011A0" w:rsidTr="00D665A9">
      <w:tc>
        <w:tcPr>
          <w:tcW w:w="5070" w:type="dxa"/>
        </w:tcPr>
        <w:p w:rsidR="005011A0" w:rsidRDefault="00765495" w:rsidP="00151183">
          <w:pPr>
            <w:pStyle w:val="Fuzeile"/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1F157B">
            <w:rPr>
              <w:noProof/>
            </w:rPr>
            <w:t>Dokument6</w:t>
          </w:r>
          <w:r>
            <w:rPr>
              <w:noProof/>
            </w:rPr>
            <w:fldChar w:fldCharType="end"/>
          </w:r>
        </w:p>
      </w:tc>
      <w:tc>
        <w:tcPr>
          <w:tcW w:w="4677" w:type="dxa"/>
        </w:tcPr>
        <w:p w:rsidR="005011A0" w:rsidRDefault="005011A0" w:rsidP="00151183">
          <w:pPr>
            <w:pStyle w:val="Fuzeile"/>
            <w:ind w:left="33"/>
          </w:pPr>
          <w:r>
            <w:t xml:space="preserve">Herausgabedatum: </w:t>
          </w:r>
          <w:sdt>
            <w:sdtPr>
              <w:id w:val="348298538"/>
              <w:showingPlcHdr/>
              <w:date>
                <w:dateFormat w:val="dd.MM.yyyy"/>
                <w:lid w:val="de-CH"/>
                <w:storeMappedDataAs w:val="dateTime"/>
                <w:calendar w:val="gregorian"/>
              </w:date>
            </w:sdtPr>
            <w:sdtEndPr/>
            <w:sdtContent>
              <w:r w:rsidRPr="00E372E5">
                <w:rPr>
                  <w:rStyle w:val="Platzhaltertext"/>
                </w:rPr>
                <w:t xml:space="preserve">Datum </w:t>
              </w:r>
              <w:r>
                <w:rPr>
                  <w:rStyle w:val="Platzhaltertext"/>
                </w:rPr>
                <w:t>auswählen</w:t>
              </w:r>
              <w:r w:rsidRPr="00E372E5">
                <w:rPr>
                  <w:rStyle w:val="Platzhaltertext"/>
                </w:rPr>
                <w:t>.</w:t>
              </w:r>
            </w:sdtContent>
          </w:sdt>
        </w:p>
      </w:tc>
      <w:tc>
        <w:tcPr>
          <w:tcW w:w="567" w:type="dxa"/>
        </w:tcPr>
        <w:p w:rsidR="005011A0" w:rsidRDefault="005011A0" w:rsidP="00151183">
          <w:pPr>
            <w:pStyle w:val="Seitenzahlen"/>
            <w:jc w:val="left"/>
          </w:pPr>
          <w:r w:rsidRPr="005C6148">
            <w:fldChar w:fldCharType="begin"/>
          </w:r>
          <w:r w:rsidRPr="005C6148">
            <w:instrText>PAGE   \* MERGEFORMAT</w:instrText>
          </w:r>
          <w:r w:rsidRPr="005C6148">
            <w:fldChar w:fldCharType="separate"/>
          </w:r>
          <w:r w:rsidR="001F157B" w:rsidRPr="001F157B">
            <w:rPr>
              <w:noProof/>
              <w:lang w:val="de-DE"/>
            </w:rPr>
            <w:t>2</w:t>
          </w:r>
          <w:r w:rsidRPr="005C6148">
            <w:fldChar w:fldCharType="end"/>
          </w:r>
          <w:r w:rsidRPr="005C6148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1F157B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5011A0" w:rsidRPr="00BD4A9C" w:rsidRDefault="005011A0" w:rsidP="005011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9F0" w:rsidRDefault="003559F0">
    <w:pPr>
      <w:pStyle w:val="Fuzeile"/>
    </w:pPr>
    <w:r w:rsidRPr="00336989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79743" behindDoc="0" locked="1" layoutInCell="1" allowOverlap="1" wp14:anchorId="0982990C" wp14:editId="14F77F83">
              <wp:simplePos x="0" y="0"/>
              <wp:positionH relativeFrom="column">
                <wp:posOffset>-6985</wp:posOffset>
              </wp:positionH>
              <wp:positionV relativeFrom="page">
                <wp:posOffset>10273030</wp:posOffset>
              </wp:positionV>
              <wp:extent cx="6151880" cy="251460"/>
              <wp:effectExtent l="0" t="0" r="1270" b="15240"/>
              <wp:wrapNone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1880" cy="2514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59F0" w:rsidRDefault="001F157B" w:rsidP="003559F0">
                          <w:pPr>
                            <w:pStyle w:val="Text85pt"/>
                            <w:tabs>
                              <w:tab w:val="left" w:pos="5100"/>
                            </w:tabs>
                          </w:pPr>
                          <w:r>
                            <w:t>FO_Massnahmendokumentation_fuer_Abrechnung_Instandstellungsarbeiten_nach_Hochwasserereignissen.docx</w:t>
                          </w:r>
                          <w:r w:rsidR="003559F0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2990C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style="position:absolute;margin-left:-.55pt;margin-top:808.9pt;width:484.4pt;height:19.8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" filled="f" stroked="f" strokeweight=".5pt">
              <v:textbox inset="0,0,0,0">
                <w:txbxContent>
                  <w:p w:rsidR="003559F0" w:rsidRDefault="001F157B" w:rsidP="003559F0">
                    <w:pPr>
                      <w:pStyle w:val="Text85pt"/>
                      <w:tabs>
                        <w:tab w:val="left" w:pos="5100"/>
                      </w:tabs>
                    </w:pPr>
                    <w:r>
                      <w:t>FO_Massnahmendokumentation_fuer_Abrechnung_Instandstellungsarbeiten_nach_Hochwasserereignissen.docx</w:t>
                    </w:r>
                    <w:r w:rsidR="003559F0">
                      <w:tab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7B" w:rsidRDefault="001F157B" w:rsidP="00F91D37">
      <w:pPr>
        <w:spacing w:line="240" w:lineRule="auto"/>
      </w:pPr>
    </w:p>
    <w:p w:rsidR="001F157B" w:rsidRDefault="001F157B" w:rsidP="00F91D37">
      <w:pPr>
        <w:spacing w:line="240" w:lineRule="auto"/>
      </w:pPr>
    </w:p>
  </w:footnote>
  <w:footnote w:type="continuationSeparator" w:id="0">
    <w:p w:rsidR="001F157B" w:rsidRDefault="001F157B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FD161A" w:rsidTr="00840B34">
      <w:tc>
        <w:tcPr>
          <w:tcW w:w="5100" w:type="dxa"/>
        </w:tcPr>
        <w:p w:rsidR="00FD161A" w:rsidRDefault="00765495" w:rsidP="00DE57A9">
          <w:pPr>
            <w:pStyle w:val="Kopfzeile"/>
          </w:pPr>
          <w:sdt>
            <w:sdtPr>
              <w:rPr>
                <w:rFonts w:ascii="Arial" w:eastAsia="Arial" w:hAnsi="Arial"/>
              </w:rPr>
              <w:id w:val="2070989356"/>
              <w:showingPlcHdr/>
              <w:comboBox>
                <w:listItem w:displayText="Arbeitshilfe" w:value="Arbeitshilfe"/>
                <w:listItem w:displayText="Richtlinie" w:value="Richtlinie"/>
                <w:listItem w:displayText="Checkliste" w:value="Checkliste"/>
              </w:comboBox>
            </w:sdtPr>
            <w:sdtEndPr/>
            <w:sdtContent>
              <w:r w:rsidR="00DE57A9">
                <w:rPr>
                  <w:rFonts w:ascii="Arial" w:eastAsia="Arial" w:hAnsi="Arial"/>
                  <w:vanish/>
                  <w:color w:val="7D9AA8" w:themeColor="accent1" w:themeTint="99"/>
                </w:rPr>
                <w:t>Dokumententyp a</w:t>
              </w:r>
              <w:r w:rsidR="00DE57A9" w:rsidRPr="004B5A6F">
                <w:rPr>
                  <w:rFonts w:ascii="Arial" w:eastAsia="Arial" w:hAnsi="Arial"/>
                  <w:vanish/>
                  <w:color w:val="7D9AA8" w:themeColor="accent1" w:themeTint="99"/>
                </w:rPr>
                <w:t>uswählen</w:t>
              </w:r>
            </w:sdtContent>
          </w:sdt>
        </w:p>
      </w:tc>
      <w:tc>
        <w:tcPr>
          <w:tcW w:w="4878" w:type="dxa"/>
        </w:tcPr>
        <w:p w:rsidR="00FD161A" w:rsidRDefault="00DE57A9" w:rsidP="00CE0282">
          <w:pPr>
            <w:pStyle w:val="Kopfzeile"/>
          </w:pPr>
          <w:r w:rsidRPr="007870F2">
            <w:rPr>
              <w:b/>
              <w:i/>
            </w:rPr>
            <w:t>IST</w:t>
          </w:r>
          <w:r w:rsidRPr="007870F2">
            <w:rPr>
              <w:b/>
            </w:rPr>
            <w:t xml:space="preserve"> - Informationssystem T</w:t>
          </w:r>
          <w:r w:rsidR="00CE0282">
            <w:rPr>
              <w:b/>
            </w:rPr>
            <w:t>BA</w:t>
          </w:r>
        </w:p>
      </w:tc>
    </w:tr>
  </w:tbl>
  <w:p w:rsidR="00797FDE" w:rsidRPr="0039616D" w:rsidRDefault="00797FDE" w:rsidP="00776F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DE" w:rsidRDefault="00797FDE" w:rsidP="000822A6">
    <w:pPr>
      <w:pStyle w:val="Kopfzeile"/>
      <w:jc w:val="right"/>
    </w:pPr>
    <w:r>
      <w:drawing>
        <wp:anchor distT="0" distB="0" distL="114300" distR="114300" simplePos="0" relativeHeight="251669503" behindDoc="0" locked="1" layoutInCell="1" allowOverlap="1" wp14:anchorId="24835CE0" wp14:editId="5E8EBC03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D46FD"/>
    <w:multiLevelType w:val="multilevel"/>
    <w:tmpl w:val="0D9453D4"/>
    <w:lvl w:ilvl="0">
      <w:start w:val="1"/>
      <w:numFmt w:val="decimal"/>
      <w:pStyle w:val="H1"/>
      <w:lvlText w:val="%1."/>
      <w:lvlJc w:val="left"/>
      <w:pPr>
        <w:ind w:left="851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851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6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13"/>
  </w:num>
  <w:num w:numId="14">
    <w:abstractNumId w:val="23"/>
  </w:num>
  <w:num w:numId="15">
    <w:abstractNumId w:val="22"/>
  </w:num>
  <w:num w:numId="16">
    <w:abstractNumId w:val="10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18"/>
  </w:num>
  <w:num w:numId="22">
    <w:abstractNumId w:val="17"/>
  </w:num>
  <w:num w:numId="23">
    <w:abstractNumId w:val="11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7B"/>
    <w:rsid w:val="00002978"/>
    <w:rsid w:val="0001010F"/>
    <w:rsid w:val="000116E1"/>
    <w:rsid w:val="000118C1"/>
    <w:rsid w:val="00015D48"/>
    <w:rsid w:val="0002147A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4BDC"/>
    <w:rsid w:val="000610F6"/>
    <w:rsid w:val="00061F5D"/>
    <w:rsid w:val="00063BC2"/>
    <w:rsid w:val="000701F1"/>
    <w:rsid w:val="0007095A"/>
    <w:rsid w:val="00071780"/>
    <w:rsid w:val="000822A6"/>
    <w:rsid w:val="000823C7"/>
    <w:rsid w:val="00084759"/>
    <w:rsid w:val="00095CB1"/>
    <w:rsid w:val="0009664E"/>
    <w:rsid w:val="00096E8E"/>
    <w:rsid w:val="00097476"/>
    <w:rsid w:val="000A1884"/>
    <w:rsid w:val="000A42E5"/>
    <w:rsid w:val="000B0159"/>
    <w:rsid w:val="000B595D"/>
    <w:rsid w:val="000B64EC"/>
    <w:rsid w:val="000C49C1"/>
    <w:rsid w:val="000C5AA0"/>
    <w:rsid w:val="000D06EA"/>
    <w:rsid w:val="000D1743"/>
    <w:rsid w:val="000D7F08"/>
    <w:rsid w:val="000E0CEF"/>
    <w:rsid w:val="000E174A"/>
    <w:rsid w:val="000E756F"/>
    <w:rsid w:val="000F037E"/>
    <w:rsid w:val="000F576F"/>
    <w:rsid w:val="000F78CE"/>
    <w:rsid w:val="0010021F"/>
    <w:rsid w:val="00102345"/>
    <w:rsid w:val="00106688"/>
    <w:rsid w:val="001069C5"/>
    <w:rsid w:val="00106DB8"/>
    <w:rsid w:val="00107F09"/>
    <w:rsid w:val="00112766"/>
    <w:rsid w:val="001134C7"/>
    <w:rsid w:val="00113CB8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4353"/>
    <w:rsid w:val="001375AB"/>
    <w:rsid w:val="00140075"/>
    <w:rsid w:val="00140272"/>
    <w:rsid w:val="001407C6"/>
    <w:rsid w:val="00144122"/>
    <w:rsid w:val="001471AF"/>
    <w:rsid w:val="00154677"/>
    <w:rsid w:val="0016119E"/>
    <w:rsid w:val="001617BB"/>
    <w:rsid w:val="00166023"/>
    <w:rsid w:val="00167916"/>
    <w:rsid w:val="0017672D"/>
    <w:rsid w:val="00176C99"/>
    <w:rsid w:val="00190A82"/>
    <w:rsid w:val="00196ABC"/>
    <w:rsid w:val="00196B03"/>
    <w:rsid w:val="00196C0B"/>
    <w:rsid w:val="001A0029"/>
    <w:rsid w:val="001A666F"/>
    <w:rsid w:val="001B166D"/>
    <w:rsid w:val="001B1F85"/>
    <w:rsid w:val="001B4DBF"/>
    <w:rsid w:val="001B5E85"/>
    <w:rsid w:val="001C4D4E"/>
    <w:rsid w:val="001E2720"/>
    <w:rsid w:val="001E3FF4"/>
    <w:rsid w:val="001F157B"/>
    <w:rsid w:val="001F2AA2"/>
    <w:rsid w:val="001F4671"/>
    <w:rsid w:val="001F4A7E"/>
    <w:rsid w:val="001F4B8C"/>
    <w:rsid w:val="001F5DB0"/>
    <w:rsid w:val="002008D7"/>
    <w:rsid w:val="00203AF7"/>
    <w:rsid w:val="002141FD"/>
    <w:rsid w:val="002214E4"/>
    <w:rsid w:val="00224C53"/>
    <w:rsid w:val="00224C9B"/>
    <w:rsid w:val="00225571"/>
    <w:rsid w:val="0022685B"/>
    <w:rsid w:val="0023205B"/>
    <w:rsid w:val="00236C8A"/>
    <w:rsid w:val="00243EED"/>
    <w:rsid w:val="00244323"/>
    <w:rsid w:val="00246EC6"/>
    <w:rsid w:val="0025644A"/>
    <w:rsid w:val="00256F55"/>
    <w:rsid w:val="00266772"/>
    <w:rsid w:val="00267F71"/>
    <w:rsid w:val="002712AE"/>
    <w:rsid w:val="002770BA"/>
    <w:rsid w:val="00290E37"/>
    <w:rsid w:val="0029375B"/>
    <w:rsid w:val="002945F1"/>
    <w:rsid w:val="00295DEC"/>
    <w:rsid w:val="002A3098"/>
    <w:rsid w:val="002B5392"/>
    <w:rsid w:val="002C2DC3"/>
    <w:rsid w:val="002C4AA4"/>
    <w:rsid w:val="002C6EF1"/>
    <w:rsid w:val="002D25EA"/>
    <w:rsid w:val="002D272F"/>
    <w:rsid w:val="002D3461"/>
    <w:rsid w:val="002D3712"/>
    <w:rsid w:val="002D38AE"/>
    <w:rsid w:val="002D3CF3"/>
    <w:rsid w:val="002E3249"/>
    <w:rsid w:val="002E4096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1139B"/>
    <w:rsid w:val="003127DA"/>
    <w:rsid w:val="00316B83"/>
    <w:rsid w:val="003210FB"/>
    <w:rsid w:val="0032330D"/>
    <w:rsid w:val="00325AC5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514EE"/>
    <w:rsid w:val="00351B75"/>
    <w:rsid w:val="003559F0"/>
    <w:rsid w:val="00363671"/>
    <w:rsid w:val="00364EE3"/>
    <w:rsid w:val="00367A93"/>
    <w:rsid w:val="003722B9"/>
    <w:rsid w:val="003757E4"/>
    <w:rsid w:val="00375834"/>
    <w:rsid w:val="00375D0E"/>
    <w:rsid w:val="003771E2"/>
    <w:rsid w:val="00380D67"/>
    <w:rsid w:val="0039090B"/>
    <w:rsid w:val="00396082"/>
    <w:rsid w:val="0039616D"/>
    <w:rsid w:val="00396A4E"/>
    <w:rsid w:val="003A396E"/>
    <w:rsid w:val="003B02F8"/>
    <w:rsid w:val="003B2CBD"/>
    <w:rsid w:val="003B4BF5"/>
    <w:rsid w:val="003C29F3"/>
    <w:rsid w:val="003D0FAA"/>
    <w:rsid w:val="003D1066"/>
    <w:rsid w:val="003D4FCF"/>
    <w:rsid w:val="003E0D7F"/>
    <w:rsid w:val="003F1A56"/>
    <w:rsid w:val="003F70F2"/>
    <w:rsid w:val="003F711B"/>
    <w:rsid w:val="004007B2"/>
    <w:rsid w:val="0040593D"/>
    <w:rsid w:val="00410AF1"/>
    <w:rsid w:val="00413C32"/>
    <w:rsid w:val="004165DE"/>
    <w:rsid w:val="004212A5"/>
    <w:rsid w:val="00421DB9"/>
    <w:rsid w:val="00427E73"/>
    <w:rsid w:val="004378C7"/>
    <w:rsid w:val="0044096D"/>
    <w:rsid w:val="004519B6"/>
    <w:rsid w:val="00452D49"/>
    <w:rsid w:val="00452E96"/>
    <w:rsid w:val="004607F4"/>
    <w:rsid w:val="00466CA6"/>
    <w:rsid w:val="00470BD2"/>
    <w:rsid w:val="004714DD"/>
    <w:rsid w:val="00481775"/>
    <w:rsid w:val="00482FCC"/>
    <w:rsid w:val="004838EB"/>
    <w:rsid w:val="00484FC6"/>
    <w:rsid w:val="00486DBB"/>
    <w:rsid w:val="00491992"/>
    <w:rsid w:val="0049364E"/>
    <w:rsid w:val="00494FD7"/>
    <w:rsid w:val="0049577D"/>
    <w:rsid w:val="004A039B"/>
    <w:rsid w:val="004A0479"/>
    <w:rsid w:val="004A41E9"/>
    <w:rsid w:val="004A60C5"/>
    <w:rsid w:val="004B0FDB"/>
    <w:rsid w:val="004B5A6F"/>
    <w:rsid w:val="004B6A97"/>
    <w:rsid w:val="004C1329"/>
    <w:rsid w:val="004C3880"/>
    <w:rsid w:val="004C442B"/>
    <w:rsid w:val="004C575A"/>
    <w:rsid w:val="004D0F2F"/>
    <w:rsid w:val="004D179F"/>
    <w:rsid w:val="004D21CD"/>
    <w:rsid w:val="004D5349"/>
    <w:rsid w:val="004D5B31"/>
    <w:rsid w:val="004D5F14"/>
    <w:rsid w:val="004D606F"/>
    <w:rsid w:val="004E222C"/>
    <w:rsid w:val="004E2BF5"/>
    <w:rsid w:val="004E5C94"/>
    <w:rsid w:val="004F1BCC"/>
    <w:rsid w:val="004F5321"/>
    <w:rsid w:val="00500294"/>
    <w:rsid w:val="005011A0"/>
    <w:rsid w:val="00501AEF"/>
    <w:rsid w:val="00503C04"/>
    <w:rsid w:val="00513F66"/>
    <w:rsid w:val="005161DB"/>
    <w:rsid w:val="0051679B"/>
    <w:rsid w:val="00516C61"/>
    <w:rsid w:val="00526C93"/>
    <w:rsid w:val="00530B4B"/>
    <w:rsid w:val="00532631"/>
    <w:rsid w:val="00535EA2"/>
    <w:rsid w:val="00536A91"/>
    <w:rsid w:val="00537410"/>
    <w:rsid w:val="00537C85"/>
    <w:rsid w:val="00540A95"/>
    <w:rsid w:val="00542DE9"/>
    <w:rsid w:val="00543724"/>
    <w:rsid w:val="00543872"/>
    <w:rsid w:val="00543CAB"/>
    <w:rsid w:val="00543F57"/>
    <w:rsid w:val="0054591C"/>
    <w:rsid w:val="00550787"/>
    <w:rsid w:val="00550ABF"/>
    <w:rsid w:val="00551F69"/>
    <w:rsid w:val="00554B1D"/>
    <w:rsid w:val="0055630A"/>
    <w:rsid w:val="0056080A"/>
    <w:rsid w:val="00562702"/>
    <w:rsid w:val="00562E7B"/>
    <w:rsid w:val="005667D1"/>
    <w:rsid w:val="00574AAC"/>
    <w:rsid w:val="005818BC"/>
    <w:rsid w:val="00581FD9"/>
    <w:rsid w:val="00587481"/>
    <w:rsid w:val="00591832"/>
    <w:rsid w:val="00592632"/>
    <w:rsid w:val="00592841"/>
    <w:rsid w:val="005943C6"/>
    <w:rsid w:val="00596EEB"/>
    <w:rsid w:val="00597339"/>
    <w:rsid w:val="005A7EB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51C4"/>
    <w:rsid w:val="0060750F"/>
    <w:rsid w:val="00614396"/>
    <w:rsid w:val="006201A2"/>
    <w:rsid w:val="00621CAF"/>
    <w:rsid w:val="00622FDC"/>
    <w:rsid w:val="00625020"/>
    <w:rsid w:val="006304C2"/>
    <w:rsid w:val="00632704"/>
    <w:rsid w:val="00635DEE"/>
    <w:rsid w:val="006368C5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62E0"/>
    <w:rsid w:val="00657051"/>
    <w:rsid w:val="00662C23"/>
    <w:rsid w:val="0066491F"/>
    <w:rsid w:val="00666A91"/>
    <w:rsid w:val="006704EE"/>
    <w:rsid w:val="0068083D"/>
    <w:rsid w:val="006822FA"/>
    <w:rsid w:val="006854F3"/>
    <w:rsid w:val="00686D14"/>
    <w:rsid w:val="00687ED7"/>
    <w:rsid w:val="00693B4C"/>
    <w:rsid w:val="0069453E"/>
    <w:rsid w:val="006B3473"/>
    <w:rsid w:val="006B45A6"/>
    <w:rsid w:val="006B61C1"/>
    <w:rsid w:val="006C055A"/>
    <w:rsid w:val="006C144C"/>
    <w:rsid w:val="006C1669"/>
    <w:rsid w:val="006C1863"/>
    <w:rsid w:val="006E0F4E"/>
    <w:rsid w:val="006E354E"/>
    <w:rsid w:val="006E6B42"/>
    <w:rsid w:val="006E713C"/>
    <w:rsid w:val="006F0345"/>
    <w:rsid w:val="006F0469"/>
    <w:rsid w:val="006F60D1"/>
    <w:rsid w:val="006F7CED"/>
    <w:rsid w:val="0070207C"/>
    <w:rsid w:val="007023CA"/>
    <w:rsid w:val="00703409"/>
    <w:rsid w:val="007040B6"/>
    <w:rsid w:val="00705076"/>
    <w:rsid w:val="00706DD2"/>
    <w:rsid w:val="00711147"/>
    <w:rsid w:val="00711FB3"/>
    <w:rsid w:val="0071668C"/>
    <w:rsid w:val="0072377C"/>
    <w:rsid w:val="0072543E"/>
    <w:rsid w:val="007254A0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65495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6304"/>
    <w:rsid w:val="007B0A9B"/>
    <w:rsid w:val="007B0D94"/>
    <w:rsid w:val="007B2D50"/>
    <w:rsid w:val="007C0B2A"/>
    <w:rsid w:val="007C7913"/>
    <w:rsid w:val="007D06C7"/>
    <w:rsid w:val="007D6F53"/>
    <w:rsid w:val="007E0460"/>
    <w:rsid w:val="007E3459"/>
    <w:rsid w:val="007F0876"/>
    <w:rsid w:val="007F34B1"/>
    <w:rsid w:val="007F6C97"/>
    <w:rsid w:val="00801778"/>
    <w:rsid w:val="00805451"/>
    <w:rsid w:val="00807940"/>
    <w:rsid w:val="00810972"/>
    <w:rsid w:val="00814BE6"/>
    <w:rsid w:val="00824CE1"/>
    <w:rsid w:val="00832D99"/>
    <w:rsid w:val="00833373"/>
    <w:rsid w:val="00834F3F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5281F"/>
    <w:rsid w:val="00853B4E"/>
    <w:rsid w:val="008577F6"/>
    <w:rsid w:val="00857D8A"/>
    <w:rsid w:val="00863501"/>
    <w:rsid w:val="00865145"/>
    <w:rsid w:val="00865D15"/>
    <w:rsid w:val="00870017"/>
    <w:rsid w:val="008822E5"/>
    <w:rsid w:val="00882473"/>
    <w:rsid w:val="00883CC4"/>
    <w:rsid w:val="008849F4"/>
    <w:rsid w:val="00886881"/>
    <w:rsid w:val="0089690A"/>
    <w:rsid w:val="008A2609"/>
    <w:rsid w:val="008A3A66"/>
    <w:rsid w:val="008B6C1A"/>
    <w:rsid w:val="008B6E4E"/>
    <w:rsid w:val="008C2769"/>
    <w:rsid w:val="008D07FD"/>
    <w:rsid w:val="008D2891"/>
    <w:rsid w:val="008D331E"/>
    <w:rsid w:val="008D57E8"/>
    <w:rsid w:val="008D6E0C"/>
    <w:rsid w:val="008E3CDA"/>
    <w:rsid w:val="008E68A3"/>
    <w:rsid w:val="008E7456"/>
    <w:rsid w:val="008F1D13"/>
    <w:rsid w:val="008F23FC"/>
    <w:rsid w:val="008F30AE"/>
    <w:rsid w:val="0090347A"/>
    <w:rsid w:val="00904EB5"/>
    <w:rsid w:val="009052E4"/>
    <w:rsid w:val="009054F9"/>
    <w:rsid w:val="0090753C"/>
    <w:rsid w:val="00911410"/>
    <w:rsid w:val="009114C9"/>
    <w:rsid w:val="00913373"/>
    <w:rsid w:val="00914C19"/>
    <w:rsid w:val="00915303"/>
    <w:rsid w:val="0092680C"/>
    <w:rsid w:val="009344CF"/>
    <w:rsid w:val="00935A5B"/>
    <w:rsid w:val="0093619F"/>
    <w:rsid w:val="009427E5"/>
    <w:rsid w:val="009454B7"/>
    <w:rsid w:val="00955032"/>
    <w:rsid w:val="009568A7"/>
    <w:rsid w:val="009613D8"/>
    <w:rsid w:val="00961618"/>
    <w:rsid w:val="00965379"/>
    <w:rsid w:val="00971F77"/>
    <w:rsid w:val="0097384E"/>
    <w:rsid w:val="00974275"/>
    <w:rsid w:val="009746FC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B04BF"/>
    <w:rsid w:val="009B0C96"/>
    <w:rsid w:val="009B272B"/>
    <w:rsid w:val="009C222B"/>
    <w:rsid w:val="009C60F7"/>
    <w:rsid w:val="009C67A8"/>
    <w:rsid w:val="009D0B5C"/>
    <w:rsid w:val="009D201B"/>
    <w:rsid w:val="009D5D9C"/>
    <w:rsid w:val="009D7905"/>
    <w:rsid w:val="009E2171"/>
    <w:rsid w:val="009E363A"/>
    <w:rsid w:val="009E537F"/>
    <w:rsid w:val="009E5BCA"/>
    <w:rsid w:val="009F1B31"/>
    <w:rsid w:val="009F6AD9"/>
    <w:rsid w:val="00A02DA9"/>
    <w:rsid w:val="00A037AB"/>
    <w:rsid w:val="00A04CC5"/>
    <w:rsid w:val="00A06F53"/>
    <w:rsid w:val="00A12B05"/>
    <w:rsid w:val="00A15841"/>
    <w:rsid w:val="00A26A74"/>
    <w:rsid w:val="00A35A36"/>
    <w:rsid w:val="00A36ED7"/>
    <w:rsid w:val="00A45E6C"/>
    <w:rsid w:val="00A5451D"/>
    <w:rsid w:val="00A55C83"/>
    <w:rsid w:val="00A57815"/>
    <w:rsid w:val="00A6174D"/>
    <w:rsid w:val="00A62F82"/>
    <w:rsid w:val="00A70CDC"/>
    <w:rsid w:val="00A7133D"/>
    <w:rsid w:val="00A76251"/>
    <w:rsid w:val="00A76D18"/>
    <w:rsid w:val="00A77B06"/>
    <w:rsid w:val="00A84960"/>
    <w:rsid w:val="00A84CE3"/>
    <w:rsid w:val="00A84DB7"/>
    <w:rsid w:val="00A84E81"/>
    <w:rsid w:val="00A87DBB"/>
    <w:rsid w:val="00AA0E6D"/>
    <w:rsid w:val="00AA43EF"/>
    <w:rsid w:val="00AA666C"/>
    <w:rsid w:val="00AB1032"/>
    <w:rsid w:val="00AB601A"/>
    <w:rsid w:val="00AC00C8"/>
    <w:rsid w:val="00AC2D5B"/>
    <w:rsid w:val="00AC321A"/>
    <w:rsid w:val="00AC4630"/>
    <w:rsid w:val="00AC6A31"/>
    <w:rsid w:val="00AD138A"/>
    <w:rsid w:val="00AD36B2"/>
    <w:rsid w:val="00AD7AE5"/>
    <w:rsid w:val="00AE2DE1"/>
    <w:rsid w:val="00AF3845"/>
    <w:rsid w:val="00AF47AE"/>
    <w:rsid w:val="00AF7575"/>
    <w:rsid w:val="00AF7BA9"/>
    <w:rsid w:val="00AF7CA8"/>
    <w:rsid w:val="00B0249E"/>
    <w:rsid w:val="00B043A7"/>
    <w:rsid w:val="00B11A9B"/>
    <w:rsid w:val="00B124A3"/>
    <w:rsid w:val="00B140B2"/>
    <w:rsid w:val="00B20BFC"/>
    <w:rsid w:val="00B225B2"/>
    <w:rsid w:val="00B327F1"/>
    <w:rsid w:val="00B32ABB"/>
    <w:rsid w:val="00B33759"/>
    <w:rsid w:val="00B41FD3"/>
    <w:rsid w:val="00B426D3"/>
    <w:rsid w:val="00B431DE"/>
    <w:rsid w:val="00B451BB"/>
    <w:rsid w:val="00B452C0"/>
    <w:rsid w:val="00B56332"/>
    <w:rsid w:val="00B70D03"/>
    <w:rsid w:val="00B71F06"/>
    <w:rsid w:val="00B803E7"/>
    <w:rsid w:val="00B82098"/>
    <w:rsid w:val="00B82E14"/>
    <w:rsid w:val="00B97F73"/>
    <w:rsid w:val="00BA0356"/>
    <w:rsid w:val="00BA4DDE"/>
    <w:rsid w:val="00BA68A9"/>
    <w:rsid w:val="00BA741D"/>
    <w:rsid w:val="00BB49D5"/>
    <w:rsid w:val="00BB6C6A"/>
    <w:rsid w:val="00BB7ABF"/>
    <w:rsid w:val="00BC3E90"/>
    <w:rsid w:val="00BC655F"/>
    <w:rsid w:val="00BD3717"/>
    <w:rsid w:val="00BD4A9C"/>
    <w:rsid w:val="00BE1E62"/>
    <w:rsid w:val="00BF7052"/>
    <w:rsid w:val="00C034B4"/>
    <w:rsid w:val="00C05FAB"/>
    <w:rsid w:val="00C1704D"/>
    <w:rsid w:val="00C173F8"/>
    <w:rsid w:val="00C20E5C"/>
    <w:rsid w:val="00C219C1"/>
    <w:rsid w:val="00C22430"/>
    <w:rsid w:val="00C25617"/>
    <w:rsid w:val="00C25D21"/>
    <w:rsid w:val="00C26499"/>
    <w:rsid w:val="00C26986"/>
    <w:rsid w:val="00C2702C"/>
    <w:rsid w:val="00C2765B"/>
    <w:rsid w:val="00C27D8C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72351"/>
    <w:rsid w:val="00C7482A"/>
    <w:rsid w:val="00C74920"/>
    <w:rsid w:val="00C822D2"/>
    <w:rsid w:val="00C86E8E"/>
    <w:rsid w:val="00C8751F"/>
    <w:rsid w:val="00C90365"/>
    <w:rsid w:val="00C9495E"/>
    <w:rsid w:val="00CA0842"/>
    <w:rsid w:val="00CA2399"/>
    <w:rsid w:val="00CA348A"/>
    <w:rsid w:val="00CA352D"/>
    <w:rsid w:val="00CA366B"/>
    <w:rsid w:val="00CA6658"/>
    <w:rsid w:val="00CA6F26"/>
    <w:rsid w:val="00CB2CE6"/>
    <w:rsid w:val="00CB35D9"/>
    <w:rsid w:val="00CB399B"/>
    <w:rsid w:val="00CD159A"/>
    <w:rsid w:val="00CE0282"/>
    <w:rsid w:val="00CE0AE1"/>
    <w:rsid w:val="00CE0B88"/>
    <w:rsid w:val="00CF08BB"/>
    <w:rsid w:val="00CF4B38"/>
    <w:rsid w:val="00D030AD"/>
    <w:rsid w:val="00D07417"/>
    <w:rsid w:val="00D10386"/>
    <w:rsid w:val="00D15439"/>
    <w:rsid w:val="00D156FC"/>
    <w:rsid w:val="00D231DB"/>
    <w:rsid w:val="00D30E68"/>
    <w:rsid w:val="00D4115E"/>
    <w:rsid w:val="00D47355"/>
    <w:rsid w:val="00D473FF"/>
    <w:rsid w:val="00D5069D"/>
    <w:rsid w:val="00D50C48"/>
    <w:rsid w:val="00D554AB"/>
    <w:rsid w:val="00D57397"/>
    <w:rsid w:val="00D61996"/>
    <w:rsid w:val="00D61E23"/>
    <w:rsid w:val="00D63B12"/>
    <w:rsid w:val="00D665A9"/>
    <w:rsid w:val="00D76935"/>
    <w:rsid w:val="00D8674A"/>
    <w:rsid w:val="00D9415C"/>
    <w:rsid w:val="00D94590"/>
    <w:rsid w:val="00D97D62"/>
    <w:rsid w:val="00DA24D2"/>
    <w:rsid w:val="00DA469E"/>
    <w:rsid w:val="00DA5D0F"/>
    <w:rsid w:val="00DB03F7"/>
    <w:rsid w:val="00DB2D55"/>
    <w:rsid w:val="00DB4021"/>
    <w:rsid w:val="00DB600C"/>
    <w:rsid w:val="00DB7675"/>
    <w:rsid w:val="00DC36B9"/>
    <w:rsid w:val="00DC54BA"/>
    <w:rsid w:val="00DC6BE7"/>
    <w:rsid w:val="00DD1D5E"/>
    <w:rsid w:val="00DD1F80"/>
    <w:rsid w:val="00DD2BB2"/>
    <w:rsid w:val="00DD2E12"/>
    <w:rsid w:val="00DD5C42"/>
    <w:rsid w:val="00DD63AA"/>
    <w:rsid w:val="00DE0955"/>
    <w:rsid w:val="00DE1D8D"/>
    <w:rsid w:val="00DE49FA"/>
    <w:rsid w:val="00DE57A9"/>
    <w:rsid w:val="00DF4E3D"/>
    <w:rsid w:val="00DF62F4"/>
    <w:rsid w:val="00E0021E"/>
    <w:rsid w:val="00E0430F"/>
    <w:rsid w:val="00E04A81"/>
    <w:rsid w:val="00E05E7B"/>
    <w:rsid w:val="00E136E5"/>
    <w:rsid w:val="00E1409F"/>
    <w:rsid w:val="00E22965"/>
    <w:rsid w:val="00E2351D"/>
    <w:rsid w:val="00E25DCD"/>
    <w:rsid w:val="00E269E1"/>
    <w:rsid w:val="00E31EED"/>
    <w:rsid w:val="00E337D0"/>
    <w:rsid w:val="00E42F90"/>
    <w:rsid w:val="00E45F13"/>
    <w:rsid w:val="00E479C7"/>
    <w:rsid w:val="00E510BC"/>
    <w:rsid w:val="00E52BA4"/>
    <w:rsid w:val="00E530CC"/>
    <w:rsid w:val="00E61256"/>
    <w:rsid w:val="00E62D12"/>
    <w:rsid w:val="00E65BF8"/>
    <w:rsid w:val="00E66B3B"/>
    <w:rsid w:val="00E73CB2"/>
    <w:rsid w:val="00E746D7"/>
    <w:rsid w:val="00E75E18"/>
    <w:rsid w:val="00E839BA"/>
    <w:rsid w:val="00E8428A"/>
    <w:rsid w:val="00E90D03"/>
    <w:rsid w:val="00E949A8"/>
    <w:rsid w:val="00E96364"/>
    <w:rsid w:val="00EA0F01"/>
    <w:rsid w:val="00EA5080"/>
    <w:rsid w:val="00EA59B8"/>
    <w:rsid w:val="00EA5A01"/>
    <w:rsid w:val="00EC1D69"/>
    <w:rsid w:val="00EC2DF9"/>
    <w:rsid w:val="00EC6A5B"/>
    <w:rsid w:val="00EC6EC9"/>
    <w:rsid w:val="00ED240B"/>
    <w:rsid w:val="00ED423C"/>
    <w:rsid w:val="00ED60E9"/>
    <w:rsid w:val="00EE0BC4"/>
    <w:rsid w:val="00EE6E36"/>
    <w:rsid w:val="00EF1AEA"/>
    <w:rsid w:val="00EF5E4D"/>
    <w:rsid w:val="00F016BC"/>
    <w:rsid w:val="00F01EA9"/>
    <w:rsid w:val="00F03F53"/>
    <w:rsid w:val="00F052A0"/>
    <w:rsid w:val="00F0660B"/>
    <w:rsid w:val="00F07D9D"/>
    <w:rsid w:val="00F11F49"/>
    <w:rsid w:val="00F123AE"/>
    <w:rsid w:val="00F13F0C"/>
    <w:rsid w:val="00F1552A"/>
    <w:rsid w:val="00F16C91"/>
    <w:rsid w:val="00F25768"/>
    <w:rsid w:val="00F32B93"/>
    <w:rsid w:val="00F37F4F"/>
    <w:rsid w:val="00F417C0"/>
    <w:rsid w:val="00F51185"/>
    <w:rsid w:val="00F52CAB"/>
    <w:rsid w:val="00F54596"/>
    <w:rsid w:val="00F5551A"/>
    <w:rsid w:val="00F60160"/>
    <w:rsid w:val="00F626F3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7174"/>
    <w:rsid w:val="00F91D37"/>
    <w:rsid w:val="00F921E8"/>
    <w:rsid w:val="00F92E65"/>
    <w:rsid w:val="00F9610D"/>
    <w:rsid w:val="00FA4A45"/>
    <w:rsid w:val="00FB239D"/>
    <w:rsid w:val="00FB5828"/>
    <w:rsid w:val="00FB657F"/>
    <w:rsid w:val="00FB7DDF"/>
    <w:rsid w:val="00FC5023"/>
    <w:rsid w:val="00FD161A"/>
    <w:rsid w:val="00FD2271"/>
    <w:rsid w:val="00FE70E5"/>
    <w:rsid w:val="00FE7D09"/>
    <w:rsid w:val="00FF0895"/>
    <w:rsid w:val="00FF3430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BD9B48D"/>
  <w15:docId w15:val="{F85C4E1C-766B-4210-9715-2678E0EA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392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19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16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513F66"/>
    <w:pPr>
      <w:numPr>
        <w:ilvl w:val="1"/>
        <w:numId w:val="24"/>
      </w:numPr>
      <w:spacing w:before="540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  <w:ind w:left="851"/>
    </w:pPr>
  </w:style>
  <w:style w:type="paragraph" w:styleId="Verzeichnis1">
    <w:name w:val="toc 1"/>
    <w:basedOn w:val="Standard"/>
    <w:next w:val="Standard"/>
    <w:autoRedefine/>
    <w:uiPriority w:val="39"/>
    <w:rsid w:val="00805451"/>
    <w:pPr>
      <w:tabs>
        <w:tab w:val="right" w:leader="dot" w:pos="7371"/>
      </w:tabs>
      <w:spacing w:before="215" w:line="215" w:lineRule="atLeast"/>
      <w:ind w:left="851" w:right="3090" w:hanging="851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2B5392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24"/>
      </w:numPr>
      <w:ind w:left="284" w:hanging="284"/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  <w:ind w:left="709" w:hanging="425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3E0D7F"/>
    <w:pPr>
      <w:spacing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2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16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officeatwork\bvdbech\SmartTemplates\TBA\01%20TBA-Vorlagen\IST_Qualitaet_Sicherheit_Umwelt\QMS_IST\FO_IST_Muster_Kopf_IST.dotm" TargetMode="External"/></Relationship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4CC26C054B74485402BAE8F9BA0E7" ma:contentTypeVersion="9" ma:contentTypeDescription="Ein neues Dokument erstellen." ma:contentTypeScope="" ma:versionID="058d1d5a56c5d2f15fb772adcd64f3cb">
  <xsd:schema xmlns:xsd="http://www.w3.org/2001/XMLSchema" xmlns:xs="http://www.w3.org/2001/XMLSchema" xmlns:p="http://schemas.microsoft.com/office/2006/metadata/properties" xmlns:ns2="543756d2-fc88-44f8-8729-fa16f56d5fa2" targetNamespace="http://schemas.microsoft.com/office/2006/metadata/properties" ma:root="true" ma:fieldsID="ffe8b20c5898ef61c07a887cf02e7afc" ns2:_="">
    <xsd:import namespace="543756d2-fc88-44f8-8729-fa16f56d5f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756d2-fc88-44f8-8729-fa16f56d5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D6B4B272-2A39-4D94-BDD2-20D420E5A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CCEA8-242C-4F1A-966B-766910A71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8BDA7E-B4E3-431E-A80A-AE30B9228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756d2-fc88-44f8-8729-fa16f56d5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76236-75D5-4318-BA26-27991412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FO_IST_Muster_Kopf_IST.dotm</Template>
  <TotalTime>0</TotalTime>
  <Pages>1</Pages>
  <Words>50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Ballaman Ariane, BVD-TBA-DLZ</dc:creator>
  <dc:description>numéro de document</dc:description>
  <cp:lastModifiedBy>Ballaman Ariane, BVD-TBA-DLZ</cp:lastModifiedBy>
  <cp:revision>3</cp:revision>
  <cp:lastPrinted>2020-02-05T14:02:00Z</cp:lastPrinted>
  <dcterms:created xsi:type="dcterms:W3CDTF">2021-12-15T07:31:00Z</dcterms:created>
  <dcterms:modified xsi:type="dcterms:W3CDTF">2021-12-15T08:52:00Z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0x010100FE84CC26C054B74485402BAE8F9BA0E7</vt:lpwstr>
  </property>
</Properties>
</file>