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280D8" w14:textId="225DB482" w:rsidR="005727F9" w:rsidRPr="009855A7" w:rsidRDefault="00AF3E89" w:rsidP="005727F9">
      <w:pPr>
        <w:pStyle w:val="Text13pt"/>
        <w:rPr>
          <w:sz w:val="32"/>
          <w:szCs w:val="32"/>
          <w:lang w:val="de-DE"/>
        </w:rPr>
      </w:pPr>
      <w:bookmarkStart w:id="0" w:name="_Toc105074217"/>
      <w:r w:rsidRPr="009855A7">
        <w:rPr>
          <w:b/>
          <w:sz w:val="32"/>
          <w:szCs w:val="32"/>
          <w:lang w:val="de-DE"/>
        </w:rPr>
        <w:t>Selbstdeklaration</w:t>
      </w:r>
    </w:p>
    <w:p w14:paraId="48CB7B71" w14:textId="67DF8B42" w:rsidR="6D3CC028" w:rsidRPr="00595E27" w:rsidRDefault="6D3CC028" w:rsidP="6D3CC028">
      <w:pPr>
        <w:rPr>
          <w:b/>
          <w:lang w:val="de-DE"/>
        </w:rPr>
      </w:pPr>
    </w:p>
    <w:p w14:paraId="11A51A36" w14:textId="00834B50" w:rsidR="00E6559D" w:rsidRPr="000302B9" w:rsidRDefault="00595E27" w:rsidP="000302B9">
      <w:pPr>
        <w:ind w:left="1560" w:hanging="1560"/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</w:pPr>
      <w:r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>Gegenstand:</w:t>
      </w:r>
      <w:r w:rsidR="000302B9"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 xml:space="preserve"> </w:t>
      </w:r>
      <w:r w:rsidR="000302B9"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ab/>
      </w:r>
      <w:r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 xml:space="preserve">Finanzierung, </w:t>
      </w:r>
      <w:r w:rsidR="5330E1C5"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 xml:space="preserve">Bau und Betrieb </w:t>
      </w:r>
      <w:r w:rsidR="00E6559D"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 xml:space="preserve">von </w:t>
      </w:r>
      <w:r w:rsidR="5330E1C5"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>Photovoltaik-Anlage</w:t>
      </w:r>
      <w:r w:rsidR="00E6559D"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 xml:space="preserve">n auf </w:t>
      </w:r>
      <w:r w:rsid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br/>
      </w:r>
      <w:proofErr w:type="spellStart"/>
      <w:r w:rsidR="00E6559D"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>Strasseninfrastruktur</w:t>
      </w:r>
      <w:proofErr w:type="spellEnd"/>
      <w:r w:rsidR="00E6559D"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 xml:space="preserve">-Objekten </w:t>
      </w:r>
      <w:r w:rsidR="5330E1C5" w:rsidRPr="000302B9">
        <w:rPr>
          <w:rFonts w:ascii="Arial" w:eastAsia="Arial" w:hAnsi="Arial" w:cs="Arial"/>
          <w:b/>
          <w:bCs w:val="0"/>
          <w:color w:val="000000" w:themeColor="text1"/>
          <w:sz w:val="24"/>
          <w:szCs w:val="24"/>
          <w:lang w:val="de-DE"/>
        </w:rPr>
        <w:t>des Kantons Bern</w:t>
      </w:r>
    </w:p>
    <w:p w14:paraId="0CECA3FB" w14:textId="6D5B97C4" w:rsidR="00595E27" w:rsidRDefault="00595E27" w:rsidP="00E6559D">
      <w:pPr>
        <w:rPr>
          <w:rFonts w:ascii="Arial" w:eastAsia="Arial" w:hAnsi="Arial" w:cs="Arial"/>
          <w:b/>
          <w:bCs w:val="0"/>
          <w:color w:val="000000" w:themeColor="text1"/>
          <w:szCs w:val="21"/>
          <w:lang w:val="de-DE"/>
        </w:rPr>
      </w:pPr>
    </w:p>
    <w:p w14:paraId="6DDA3442" w14:textId="3E7BA7AD" w:rsidR="00595E27" w:rsidRPr="00F06430" w:rsidRDefault="000302B9" w:rsidP="00E6559D">
      <w:pPr>
        <w:rPr>
          <w:rFonts w:ascii="Arial" w:eastAsia="Arial" w:hAnsi="Arial" w:cs="Arial"/>
          <w:b/>
          <w:bCs w:val="0"/>
          <w:color w:val="000000" w:themeColor="text1"/>
          <w:sz w:val="20"/>
          <w:szCs w:val="20"/>
          <w:lang w:val="de-DE"/>
        </w:rPr>
      </w:pPr>
      <w:r w:rsidRPr="00F06430">
        <w:rPr>
          <w:rFonts w:ascii="Arial" w:eastAsia="Arial" w:hAnsi="Arial" w:cs="Arial"/>
          <w:b/>
          <w:bCs w:val="0"/>
          <w:color w:val="000000" w:themeColor="text1"/>
          <w:sz w:val="20"/>
          <w:szCs w:val="20"/>
          <w:lang w:val="de-DE"/>
        </w:rPr>
        <w:t>Angaben zum Gesuchsteller</w:t>
      </w:r>
    </w:p>
    <w:tbl>
      <w:tblPr>
        <w:tblStyle w:val="BETabelle1"/>
        <w:tblW w:w="0" w:type="auto"/>
        <w:tblLook w:val="04A0" w:firstRow="1" w:lastRow="0" w:firstColumn="1" w:lastColumn="0" w:noHBand="0" w:noVBand="1"/>
      </w:tblPr>
      <w:tblGrid>
        <w:gridCol w:w="2977"/>
        <w:gridCol w:w="6719"/>
      </w:tblGrid>
      <w:tr w:rsidR="000302B9" w:rsidRPr="00F06430" w14:paraId="765D62EC" w14:textId="77777777" w:rsidTr="000302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</w:tcPr>
          <w:p w14:paraId="147E14F7" w14:textId="77777777" w:rsidR="000302B9" w:rsidRPr="00F06430" w:rsidRDefault="000302B9" w:rsidP="00E6559D">
            <w:pPr>
              <w:rPr>
                <w:rFonts w:ascii="Arial" w:eastAsia="Arial" w:hAnsi="Arial" w:cs="Arial"/>
                <w:b/>
                <w:bCs w:val="0"/>
                <w:color w:val="000000" w:themeColor="text1"/>
                <w:sz w:val="20"/>
                <w:szCs w:val="20"/>
                <w:lang w:val="de-DE"/>
              </w:rPr>
            </w:pPr>
          </w:p>
        </w:tc>
        <w:tc>
          <w:tcPr>
            <w:tcW w:w="6719" w:type="dxa"/>
          </w:tcPr>
          <w:p w14:paraId="43F703E6" w14:textId="2E70FA48" w:rsidR="000302B9" w:rsidRPr="00F06430" w:rsidRDefault="000302B9" w:rsidP="00E6559D">
            <w:pPr>
              <w:rPr>
                <w:rFonts w:ascii="Arial" w:eastAsia="Arial" w:hAnsi="Arial" w:cs="Arial"/>
                <w:b/>
                <w:bCs w:val="0"/>
                <w:color w:val="000000" w:themeColor="text1"/>
                <w:sz w:val="20"/>
                <w:szCs w:val="20"/>
                <w:lang w:val="de-DE"/>
              </w:rPr>
            </w:pPr>
            <w:r w:rsidRPr="00F06430">
              <w:rPr>
                <w:rFonts w:ascii="Arial" w:eastAsia="Arial" w:hAnsi="Arial" w:cs="Arial"/>
                <w:b/>
                <w:bCs w:val="0"/>
                <w:color w:val="000000" w:themeColor="text1"/>
                <w:sz w:val="20"/>
                <w:szCs w:val="20"/>
                <w:lang w:val="de-DE"/>
              </w:rPr>
              <w:t>Texteingabe</w:t>
            </w:r>
          </w:p>
        </w:tc>
      </w:tr>
      <w:tr w:rsidR="000302B9" w:rsidRPr="00F06430" w14:paraId="760E2EB7" w14:textId="77777777" w:rsidTr="000302B9">
        <w:tc>
          <w:tcPr>
            <w:tcW w:w="2977" w:type="dxa"/>
          </w:tcPr>
          <w:p w14:paraId="77A8E5CD" w14:textId="208BE3FA" w:rsidR="000302B9" w:rsidRPr="00F06430" w:rsidRDefault="000302B9" w:rsidP="00E6559D">
            <w:pPr>
              <w:rPr>
                <w:rFonts w:ascii="Arial" w:eastAsia="Arial" w:hAnsi="Arial" w:cs="Arial"/>
                <w:b/>
                <w:bCs w:val="0"/>
                <w:color w:val="000000" w:themeColor="text1"/>
                <w:sz w:val="20"/>
                <w:szCs w:val="20"/>
                <w:lang w:val="de-DE"/>
              </w:rPr>
            </w:pPr>
            <w:permStart w:id="1735097097" w:edGrp="everyone" w:colFirst="1" w:colLast="1"/>
            <w:r w:rsidRPr="00F06430">
              <w:rPr>
                <w:rFonts w:ascii="Arial" w:hAnsi="Arial" w:cs="Arial"/>
                <w:sz w:val="20"/>
                <w:szCs w:val="20"/>
              </w:rPr>
              <w:t xml:space="preserve">Name und Rechtsform </w:t>
            </w:r>
            <w:r w:rsidRPr="00F06430">
              <w:rPr>
                <w:rFonts w:ascii="Arial" w:hAnsi="Arial" w:cs="Arial"/>
                <w:sz w:val="20"/>
                <w:szCs w:val="20"/>
              </w:rPr>
              <w:br/>
              <w:t>(Einzelfirmen/einfache Gesellschaften: Name, Vorname, Adresse)</w:t>
            </w:r>
          </w:p>
        </w:tc>
        <w:tc>
          <w:tcPr>
            <w:tcW w:w="6719" w:type="dxa"/>
          </w:tcPr>
          <w:p w14:paraId="2584E33C" w14:textId="6EB30975" w:rsidR="00244C6F" w:rsidRPr="00F06430" w:rsidRDefault="00244C6F" w:rsidP="00244C6F">
            <w:pPr>
              <w:rPr>
                <w:rFonts w:ascii="Arial" w:eastAsia="Arial" w:hAnsi="Arial" w:cs="Arial"/>
                <w:b/>
                <w:bCs w:val="0"/>
                <w:color w:val="000000" w:themeColor="text1"/>
                <w:sz w:val="20"/>
                <w:szCs w:val="20"/>
                <w:lang w:val="de-DE"/>
              </w:rPr>
            </w:pPr>
          </w:p>
        </w:tc>
      </w:tr>
      <w:tr w:rsidR="000302B9" w:rsidRPr="00F06430" w14:paraId="493FA668" w14:textId="77777777" w:rsidTr="000302B9">
        <w:tc>
          <w:tcPr>
            <w:tcW w:w="2977" w:type="dxa"/>
          </w:tcPr>
          <w:p w14:paraId="19230BFB" w14:textId="5B75A4B9" w:rsidR="000302B9" w:rsidRPr="00F06430" w:rsidRDefault="000302B9" w:rsidP="00E6559D">
            <w:pPr>
              <w:rPr>
                <w:rFonts w:ascii="Arial" w:eastAsia="Arial" w:hAnsi="Arial" w:cs="Arial"/>
                <w:b/>
                <w:bCs w:val="0"/>
                <w:color w:val="000000" w:themeColor="text1"/>
                <w:sz w:val="20"/>
                <w:szCs w:val="20"/>
                <w:lang w:val="de-DE"/>
              </w:rPr>
            </w:pPr>
            <w:permStart w:id="336801891" w:edGrp="everyone" w:colFirst="1" w:colLast="1"/>
            <w:permEnd w:id="1735097097"/>
            <w:r w:rsidRPr="00F06430">
              <w:rPr>
                <w:rFonts w:ascii="Arial" w:hAnsi="Arial" w:cs="Arial"/>
                <w:sz w:val="20"/>
                <w:szCs w:val="20"/>
              </w:rPr>
              <w:t>Geschäftsadresse (Hauptsitz)</w:t>
            </w:r>
          </w:p>
        </w:tc>
        <w:tc>
          <w:tcPr>
            <w:tcW w:w="6719" w:type="dxa"/>
          </w:tcPr>
          <w:p w14:paraId="708F6C6E" w14:textId="77777777" w:rsidR="000302B9" w:rsidRPr="00F06430" w:rsidRDefault="000302B9" w:rsidP="00E6559D">
            <w:pPr>
              <w:rPr>
                <w:rFonts w:ascii="Arial" w:eastAsia="Arial" w:hAnsi="Arial" w:cs="Arial"/>
                <w:b/>
                <w:bCs w:val="0"/>
                <w:color w:val="000000" w:themeColor="text1"/>
                <w:sz w:val="20"/>
                <w:szCs w:val="20"/>
                <w:lang w:val="de-DE"/>
              </w:rPr>
            </w:pPr>
          </w:p>
        </w:tc>
      </w:tr>
      <w:tr w:rsidR="000302B9" w:rsidRPr="00F06430" w14:paraId="1D6E6759" w14:textId="77777777" w:rsidTr="000302B9">
        <w:tc>
          <w:tcPr>
            <w:tcW w:w="2977" w:type="dxa"/>
          </w:tcPr>
          <w:p w14:paraId="596A139F" w14:textId="58974ED5" w:rsidR="000302B9" w:rsidRPr="00F06430" w:rsidRDefault="00B10E92" w:rsidP="00E6559D">
            <w:pPr>
              <w:rPr>
                <w:rFonts w:ascii="Arial" w:eastAsia="Arial" w:hAnsi="Arial" w:cs="Arial"/>
                <w:bCs w:val="0"/>
                <w:color w:val="000000" w:themeColor="text1"/>
                <w:sz w:val="20"/>
                <w:szCs w:val="20"/>
                <w:lang w:val="de-DE"/>
              </w:rPr>
            </w:pPr>
            <w:permStart w:id="317477716" w:edGrp="everyone" w:colFirst="1" w:colLast="1"/>
            <w:permEnd w:id="336801891"/>
            <w:r w:rsidRPr="00F06430">
              <w:rPr>
                <w:rFonts w:ascii="Arial" w:eastAsia="Arial" w:hAnsi="Arial" w:cs="Arial"/>
                <w:bCs w:val="0"/>
                <w:color w:val="000000" w:themeColor="text1"/>
                <w:sz w:val="20"/>
                <w:szCs w:val="20"/>
                <w:lang w:val="de-DE"/>
              </w:rPr>
              <w:t>E-Mail</w:t>
            </w:r>
          </w:p>
        </w:tc>
        <w:tc>
          <w:tcPr>
            <w:tcW w:w="6719" w:type="dxa"/>
          </w:tcPr>
          <w:p w14:paraId="557FA875" w14:textId="77777777" w:rsidR="000302B9" w:rsidRPr="00F06430" w:rsidRDefault="000302B9" w:rsidP="00E6559D">
            <w:pPr>
              <w:rPr>
                <w:rFonts w:ascii="Arial" w:eastAsia="Arial" w:hAnsi="Arial" w:cs="Arial"/>
                <w:b/>
                <w:bCs w:val="0"/>
                <w:color w:val="000000" w:themeColor="text1"/>
                <w:sz w:val="20"/>
                <w:szCs w:val="20"/>
                <w:lang w:val="de-DE"/>
              </w:rPr>
            </w:pPr>
          </w:p>
        </w:tc>
      </w:tr>
      <w:permEnd w:id="317477716"/>
    </w:tbl>
    <w:p w14:paraId="7C582570" w14:textId="1266A488" w:rsidR="00595E27" w:rsidRPr="00F06430" w:rsidRDefault="00595E27" w:rsidP="00E6559D">
      <w:pPr>
        <w:rPr>
          <w:rFonts w:ascii="Arial" w:eastAsia="Arial" w:hAnsi="Arial" w:cs="Arial"/>
          <w:b/>
          <w:sz w:val="20"/>
          <w:szCs w:val="20"/>
          <w:lang w:val="de-DE"/>
        </w:rPr>
      </w:pPr>
    </w:p>
    <w:p w14:paraId="2CB525A4" w14:textId="77777777" w:rsidR="00595E27" w:rsidRPr="00F06430" w:rsidRDefault="00595E27" w:rsidP="00E6559D">
      <w:pPr>
        <w:rPr>
          <w:rFonts w:ascii="Arial" w:eastAsia="Arial" w:hAnsi="Arial" w:cs="Arial"/>
          <w:sz w:val="20"/>
          <w:szCs w:val="20"/>
          <w:lang w:val="de-DE"/>
        </w:rPr>
      </w:pPr>
    </w:p>
    <w:tbl>
      <w:tblPr>
        <w:tblStyle w:val="BETabelle1"/>
        <w:tblW w:w="0" w:type="auto"/>
        <w:tblLook w:val="04A0" w:firstRow="1" w:lastRow="0" w:firstColumn="1" w:lastColumn="0" w:noHBand="0" w:noVBand="1"/>
      </w:tblPr>
      <w:tblGrid>
        <w:gridCol w:w="8080"/>
        <w:gridCol w:w="1559"/>
      </w:tblGrid>
      <w:tr w:rsidR="00E6559D" w:rsidRPr="00F06430" w14:paraId="089DDBE5" w14:textId="77777777" w:rsidTr="00985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80" w:type="dxa"/>
            <w:tcBorders>
              <w:right w:val="single" w:sz="4" w:space="0" w:color="auto"/>
            </w:tcBorders>
          </w:tcPr>
          <w:p w14:paraId="3FA5829C" w14:textId="508122C4" w:rsidR="00E6559D" w:rsidRPr="00F06430" w:rsidRDefault="00E6559D" w:rsidP="00E6559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430">
              <w:rPr>
                <w:rFonts w:ascii="Arial" w:hAnsi="Arial" w:cs="Arial"/>
                <w:b/>
                <w:sz w:val="20"/>
                <w:szCs w:val="20"/>
              </w:rPr>
              <w:t>Frage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342B114" w14:textId="0D863256" w:rsidR="00595E27" w:rsidRPr="00F06430" w:rsidRDefault="00E6559D" w:rsidP="00595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6430">
              <w:rPr>
                <w:rFonts w:ascii="Arial" w:hAnsi="Arial" w:cs="Arial"/>
                <w:b/>
                <w:sz w:val="20"/>
                <w:szCs w:val="20"/>
              </w:rPr>
              <w:t>Ant</w:t>
            </w:r>
            <w:r w:rsidR="00595E27" w:rsidRPr="00F06430">
              <w:rPr>
                <w:rFonts w:ascii="Arial" w:hAnsi="Arial" w:cs="Arial"/>
                <w:b/>
                <w:sz w:val="20"/>
                <w:szCs w:val="20"/>
              </w:rPr>
              <w:t>wort</w:t>
            </w:r>
          </w:p>
          <w:p w14:paraId="4B905F28" w14:textId="3D063C43" w:rsidR="00E6559D" w:rsidRPr="00F06430" w:rsidRDefault="00E6559D" w:rsidP="00595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6430">
              <w:rPr>
                <w:rFonts w:ascii="Arial" w:hAnsi="Arial" w:cs="Arial"/>
                <w:b/>
                <w:sz w:val="20"/>
                <w:szCs w:val="20"/>
              </w:rPr>
              <w:t>Ja, Nein</w:t>
            </w:r>
          </w:p>
        </w:tc>
      </w:tr>
      <w:tr w:rsidR="00E6559D" w:rsidRPr="00F06430" w14:paraId="57451C49" w14:textId="77777777" w:rsidTr="009855A7">
        <w:tc>
          <w:tcPr>
            <w:tcW w:w="8080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7A0F0E7" w14:textId="26CC0B79" w:rsidR="00E6559D" w:rsidRPr="00F06430" w:rsidRDefault="00E6559D" w:rsidP="009855A7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20657841" w:edGrp="everyone" w:colFirst="1" w:colLast="1"/>
            <w:r w:rsidRPr="00F06430">
              <w:rPr>
                <w:rFonts w:ascii="Arial" w:hAnsi="Arial" w:cs="Arial"/>
                <w:b/>
                <w:sz w:val="20"/>
                <w:szCs w:val="20"/>
              </w:rPr>
              <w:t>Arbeitsschutzbestimmungen und Arbeitsbedingungen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14:paraId="7446B2C5" w14:textId="77777777" w:rsidR="00E6559D" w:rsidRPr="00F06430" w:rsidRDefault="00E6559D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59D" w:rsidRPr="00F06430" w14:paraId="518DED04" w14:textId="77777777" w:rsidTr="009855A7">
        <w:tc>
          <w:tcPr>
            <w:tcW w:w="8080" w:type="dxa"/>
            <w:tcBorders>
              <w:top w:val="single" w:sz="4" w:space="0" w:color="auto"/>
              <w:bottom w:val="single" w:sz="2" w:space="0" w:color="DFE3E5" w:themeColor="text2" w:themeTint="33"/>
              <w:right w:val="single" w:sz="4" w:space="0" w:color="auto"/>
            </w:tcBorders>
          </w:tcPr>
          <w:p w14:paraId="36726F7C" w14:textId="2F826EAC" w:rsidR="00E6559D" w:rsidRPr="00F06430" w:rsidRDefault="00E6559D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permStart w:id="996235611" w:edGrp="everyone" w:colFirst="1" w:colLast="1"/>
            <w:permEnd w:id="1720657841"/>
            <w:r w:rsidRPr="00F06430">
              <w:rPr>
                <w:rFonts w:ascii="Arial" w:hAnsi="Arial" w:cs="Arial"/>
                <w:sz w:val="20"/>
                <w:szCs w:val="20"/>
              </w:rPr>
              <w:t>Untersteht Ihr Unternehmen einem Gesamtarbeitsvertrag (GAV) oder Normalarbeitsvertrag (NAV)? Wenn ja, um welchen Vertrag handelt es sich?</w:t>
            </w:r>
            <w:r w:rsidR="009855A7" w:rsidRPr="00F06430">
              <w:rPr>
                <w:rFonts w:ascii="Arial" w:hAnsi="Arial" w:cs="Arial"/>
                <w:sz w:val="20"/>
                <w:szCs w:val="20"/>
              </w:rPr>
              <w:br/>
            </w:r>
            <w:r w:rsidR="009855A7" w:rsidRPr="00F06430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…………………………………………………………………………………….</w:t>
            </w:r>
          </w:p>
          <w:p w14:paraId="6324D812" w14:textId="77777777" w:rsidR="00E6559D" w:rsidRPr="00F06430" w:rsidRDefault="00E6559D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06430">
              <w:rPr>
                <w:rFonts w:ascii="Arial" w:hAnsi="Arial" w:cs="Arial"/>
                <w:sz w:val="20"/>
                <w:szCs w:val="20"/>
              </w:rPr>
              <w:t>Halten Sie die in der Schweiz massgeblichen Arbeitsschutzbestimmungen, Lohn- und Arbeitsbedingungen ein, einschliesslich diejenigen der für Sie geltenden Gesamtarbeits- oder Normalarbeitsverträge?</w:t>
            </w:r>
          </w:p>
          <w:p w14:paraId="7A6E75E4" w14:textId="77777777" w:rsidR="00E6559D" w:rsidRPr="00F06430" w:rsidRDefault="00E6559D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06430">
              <w:rPr>
                <w:rFonts w:ascii="Arial" w:hAnsi="Arial" w:cs="Arial"/>
                <w:sz w:val="20"/>
                <w:szCs w:val="20"/>
              </w:rPr>
              <w:t>Halten Sie die Melde- und Bewilligungspflichten nach dem Bundesgesetz gegen die Schwarzarbeit (BGSA) ein?</w:t>
            </w:r>
          </w:p>
          <w:p w14:paraId="4DF5A343" w14:textId="77777777" w:rsidR="00E6559D" w:rsidRPr="00F06430" w:rsidRDefault="00E6559D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06430">
              <w:rPr>
                <w:rFonts w:ascii="Arial" w:hAnsi="Arial" w:cs="Arial"/>
                <w:sz w:val="20"/>
                <w:szCs w:val="20"/>
              </w:rPr>
              <w:t>Bestätigen Sie, dass Sie NICHT rechtskräftig sanktioniert sind gemäss Art. 13 Bundesgesetz gegen die Schwarzarbeit (BGSA)?</w:t>
            </w:r>
          </w:p>
          <w:p w14:paraId="2B09905F" w14:textId="3FE8CEB5" w:rsidR="00E6559D" w:rsidRPr="00F06430" w:rsidRDefault="00E6559D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06430">
              <w:rPr>
                <w:rFonts w:ascii="Arial" w:hAnsi="Arial" w:cs="Arial"/>
                <w:sz w:val="20"/>
                <w:szCs w:val="20"/>
              </w:rPr>
              <w:t>Halten Sie die Lohngleichheit für Mann und Frau ein (gleicher Lohn für gleichwertige Arbeit)?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DFE3E5" w:themeColor="text2" w:themeTint="33"/>
            </w:tcBorders>
          </w:tcPr>
          <w:p w14:paraId="28F45E7C" w14:textId="0B67DB58" w:rsidR="00E6559D" w:rsidRPr="00F06430" w:rsidRDefault="00E6559D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59D" w:rsidRPr="00F06430" w14:paraId="281956D2" w14:textId="77777777" w:rsidTr="009855A7">
        <w:tc>
          <w:tcPr>
            <w:tcW w:w="8080" w:type="dxa"/>
            <w:tcBorders>
              <w:top w:val="single" w:sz="2" w:space="0" w:color="DFE3E5" w:themeColor="text2" w:themeTint="33"/>
              <w:bottom w:val="single" w:sz="4" w:space="0" w:color="auto"/>
              <w:right w:val="single" w:sz="4" w:space="0" w:color="auto"/>
            </w:tcBorders>
          </w:tcPr>
          <w:p w14:paraId="4CCAA611" w14:textId="3D010989" w:rsidR="00E6559D" w:rsidRPr="00F06430" w:rsidRDefault="00E6559D" w:rsidP="009855A7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permStart w:id="1844848921" w:edGrp="everyone" w:colFirst="1" w:colLast="1"/>
            <w:permEnd w:id="996235611"/>
            <w:r w:rsidRPr="00F06430">
              <w:rPr>
                <w:rFonts w:ascii="Arial" w:hAnsi="Arial" w:cs="Arial"/>
                <w:b/>
                <w:sz w:val="20"/>
                <w:szCs w:val="20"/>
              </w:rPr>
              <w:t>Sozialversicherungsbeiträge und Steuerpflicht</w:t>
            </w:r>
          </w:p>
        </w:tc>
        <w:tc>
          <w:tcPr>
            <w:tcW w:w="1559" w:type="dxa"/>
            <w:tcBorders>
              <w:top w:val="single" w:sz="2" w:space="0" w:color="DFE3E5" w:themeColor="text2" w:themeTint="33"/>
              <w:left w:val="single" w:sz="4" w:space="0" w:color="auto"/>
              <w:bottom w:val="single" w:sz="4" w:space="0" w:color="auto"/>
            </w:tcBorders>
          </w:tcPr>
          <w:p w14:paraId="1551BE6F" w14:textId="77E0B9E4" w:rsidR="00E6559D" w:rsidRPr="00F06430" w:rsidRDefault="00E6559D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59D" w:rsidRPr="00F06430" w14:paraId="2D6EF1D9" w14:textId="77777777" w:rsidTr="009855A7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4412" w14:textId="77777777" w:rsidR="00E6559D" w:rsidRPr="00F06430" w:rsidRDefault="00E6559D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permStart w:id="1256538698" w:edGrp="everyone" w:colFirst="1" w:colLast="1"/>
            <w:permEnd w:id="1844848921"/>
            <w:r w:rsidRPr="00F06430">
              <w:rPr>
                <w:rFonts w:ascii="Arial" w:hAnsi="Arial" w:cs="Arial"/>
                <w:sz w:val="20"/>
                <w:szCs w:val="20"/>
              </w:rPr>
              <w:t>Haben Sie alle fälligen Mehrwertsteuern, Gemeinde-, Kantons- und Bundessteuern bezahlt?</w:t>
            </w:r>
          </w:p>
          <w:p w14:paraId="6F246BDC" w14:textId="43158D46" w:rsidR="00E6559D" w:rsidRPr="00F06430" w:rsidRDefault="00E6559D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06430">
              <w:rPr>
                <w:rFonts w:ascii="Arial" w:hAnsi="Arial" w:cs="Arial"/>
                <w:sz w:val="20"/>
                <w:szCs w:val="20"/>
              </w:rPr>
              <w:t>Haben Sie alle geschuldeten und zur Zahlung fälligen Sozialversicherungsbeiträge bezahlt (AHV, IV, EO, ALV, FAK, BVG, UVG und KTV, wenn im GAV verlangt), einschliesslich der vom Lohn abgezogenen Arbeitnehmeranteile?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AD241" w14:textId="77777777" w:rsidR="00E6559D" w:rsidRPr="00F06430" w:rsidRDefault="00E6559D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59D" w:rsidRPr="00F06430" w14:paraId="4113C625" w14:textId="77777777" w:rsidTr="009855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E5D4" w14:textId="0A0A7381" w:rsidR="00E6559D" w:rsidRPr="00F06430" w:rsidRDefault="00E6559D" w:rsidP="009855A7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permStart w:id="1020687932" w:edGrp="everyone" w:colFirst="1" w:colLast="1"/>
            <w:permEnd w:id="1256538698"/>
            <w:r w:rsidRPr="00F06430">
              <w:rPr>
                <w:rFonts w:ascii="Arial" w:hAnsi="Arial" w:cs="Arial"/>
                <w:b/>
                <w:sz w:val="20"/>
                <w:szCs w:val="20"/>
              </w:rPr>
              <w:t>Umweltschutz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C13F" w14:textId="77777777" w:rsidR="00E6559D" w:rsidRPr="00F06430" w:rsidRDefault="00E6559D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59D" w:rsidRPr="00F06430" w14:paraId="0F36E684" w14:textId="77777777" w:rsidTr="009855A7">
        <w:tc>
          <w:tcPr>
            <w:tcW w:w="8080" w:type="dxa"/>
            <w:tcBorders>
              <w:top w:val="single" w:sz="4" w:space="0" w:color="auto"/>
              <w:bottom w:val="single" w:sz="2" w:space="0" w:color="DFE3E5" w:themeColor="text2" w:themeTint="33"/>
              <w:right w:val="single" w:sz="4" w:space="0" w:color="auto"/>
            </w:tcBorders>
          </w:tcPr>
          <w:p w14:paraId="2EA54B57" w14:textId="2427FABF" w:rsidR="00E6559D" w:rsidRPr="00F06430" w:rsidRDefault="00E6559D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permStart w:id="278466500" w:edGrp="everyone" w:colFirst="1" w:colLast="1"/>
            <w:permEnd w:id="1020687932"/>
            <w:r w:rsidRPr="00F06430">
              <w:rPr>
                <w:rFonts w:ascii="Arial" w:hAnsi="Arial" w:cs="Arial"/>
                <w:sz w:val="20"/>
                <w:szCs w:val="20"/>
              </w:rPr>
              <w:lastRenderedPageBreak/>
              <w:t>Halten Sie die am Ort der Leistung geltenden Schweizer Vorschriften zum Schutz der Umwelt und zur Erhaltung der natürlichen Ressourcen ein?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DFE3E5" w:themeColor="text2" w:themeTint="33"/>
            </w:tcBorders>
          </w:tcPr>
          <w:p w14:paraId="1648108A" w14:textId="77777777" w:rsidR="00E6559D" w:rsidRPr="00F06430" w:rsidRDefault="00E6559D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59D" w:rsidRPr="00F06430" w14:paraId="7D3AF5ED" w14:textId="77777777" w:rsidTr="009855A7">
        <w:tc>
          <w:tcPr>
            <w:tcW w:w="8080" w:type="dxa"/>
            <w:tcBorders>
              <w:top w:val="single" w:sz="2" w:space="0" w:color="DFE3E5" w:themeColor="text2" w:themeTint="33"/>
              <w:bottom w:val="single" w:sz="4" w:space="0" w:color="auto"/>
              <w:right w:val="single" w:sz="4" w:space="0" w:color="auto"/>
            </w:tcBorders>
          </w:tcPr>
          <w:p w14:paraId="050149D7" w14:textId="6ACDA8F7" w:rsidR="00E6559D" w:rsidRPr="00F06430" w:rsidRDefault="00595E27" w:rsidP="009855A7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74665433" w:edGrp="everyone" w:colFirst="1" w:colLast="1"/>
            <w:permEnd w:id="278466500"/>
            <w:r w:rsidRPr="00F06430">
              <w:rPr>
                <w:rFonts w:ascii="Arial" w:hAnsi="Arial" w:cs="Arial"/>
                <w:b/>
                <w:sz w:val="20"/>
                <w:szCs w:val="20"/>
              </w:rPr>
              <w:t>Subunternehmen</w:t>
            </w:r>
          </w:p>
        </w:tc>
        <w:tc>
          <w:tcPr>
            <w:tcW w:w="1559" w:type="dxa"/>
            <w:tcBorders>
              <w:top w:val="single" w:sz="2" w:space="0" w:color="DFE3E5" w:themeColor="text2" w:themeTint="33"/>
              <w:left w:val="single" w:sz="4" w:space="0" w:color="auto"/>
              <w:bottom w:val="single" w:sz="4" w:space="0" w:color="auto"/>
            </w:tcBorders>
          </w:tcPr>
          <w:p w14:paraId="1D7A7082" w14:textId="77777777" w:rsidR="00E6559D" w:rsidRPr="00F06430" w:rsidRDefault="00E6559D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59D" w:rsidRPr="00F06430" w14:paraId="21AD394E" w14:textId="77777777" w:rsidTr="009855A7">
        <w:tc>
          <w:tcPr>
            <w:tcW w:w="8080" w:type="dxa"/>
            <w:tcBorders>
              <w:top w:val="single" w:sz="4" w:space="0" w:color="auto"/>
              <w:bottom w:val="single" w:sz="2" w:space="0" w:color="DFE3E5" w:themeColor="text2" w:themeTint="33"/>
              <w:right w:val="single" w:sz="4" w:space="0" w:color="auto"/>
            </w:tcBorders>
          </w:tcPr>
          <w:p w14:paraId="5F27E365" w14:textId="1F67186F" w:rsidR="00E6559D" w:rsidRPr="00F06430" w:rsidRDefault="00595E27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permStart w:id="1035557014" w:edGrp="everyone" w:colFirst="1" w:colLast="1"/>
            <w:permEnd w:id="1574665433"/>
            <w:r w:rsidRPr="00F06430">
              <w:rPr>
                <w:rFonts w:ascii="Arial" w:hAnsi="Arial" w:cs="Arial"/>
                <w:sz w:val="20"/>
                <w:szCs w:val="20"/>
              </w:rPr>
              <w:t>Bestätigen Sie, dass Sie die vorstehenden Verpflichtungen in die Vereinbarungen mit allfälligen</w:t>
            </w:r>
            <w:r w:rsidR="009855A7" w:rsidRPr="00F06430">
              <w:rPr>
                <w:rFonts w:ascii="Arial" w:hAnsi="Arial" w:cs="Arial"/>
                <w:sz w:val="20"/>
                <w:szCs w:val="20"/>
              </w:rPr>
              <w:t xml:space="preserve"> Schweizer</w:t>
            </w:r>
            <w:r w:rsidRPr="00F06430">
              <w:rPr>
                <w:rFonts w:ascii="Arial" w:hAnsi="Arial" w:cs="Arial"/>
                <w:sz w:val="20"/>
                <w:szCs w:val="20"/>
              </w:rPr>
              <w:t xml:space="preserve"> Subunternehmern aufgenommen haben </w:t>
            </w:r>
            <w:r w:rsidR="009855A7" w:rsidRPr="00F06430">
              <w:rPr>
                <w:rFonts w:ascii="Arial" w:hAnsi="Arial" w:cs="Arial"/>
                <w:sz w:val="20"/>
                <w:szCs w:val="20"/>
              </w:rPr>
              <w:br/>
            </w:r>
            <w:r w:rsidRPr="00F06430">
              <w:rPr>
                <w:rFonts w:ascii="Arial" w:hAnsi="Arial" w:cs="Arial"/>
                <w:sz w:val="20"/>
                <w:szCs w:val="20"/>
              </w:rPr>
              <w:t>oder aufnehmen werden?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DFE3E5" w:themeColor="text2" w:themeTint="33"/>
            </w:tcBorders>
          </w:tcPr>
          <w:p w14:paraId="184B73FC" w14:textId="77777777" w:rsidR="00E6559D" w:rsidRPr="00F06430" w:rsidRDefault="00E6559D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59D" w:rsidRPr="00F06430" w14:paraId="7683D3C7" w14:textId="77777777" w:rsidTr="009855A7">
        <w:tc>
          <w:tcPr>
            <w:tcW w:w="8080" w:type="dxa"/>
            <w:tcBorders>
              <w:top w:val="single" w:sz="2" w:space="0" w:color="DFE3E5" w:themeColor="text2" w:themeTint="33"/>
              <w:bottom w:val="single" w:sz="4" w:space="0" w:color="auto"/>
              <w:right w:val="single" w:sz="4" w:space="0" w:color="auto"/>
            </w:tcBorders>
          </w:tcPr>
          <w:p w14:paraId="52A93859" w14:textId="6316CDC5" w:rsidR="00E6559D" w:rsidRPr="00F06430" w:rsidRDefault="00595E27" w:rsidP="009855A7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permStart w:id="24059682" w:edGrp="everyone" w:colFirst="1" w:colLast="1"/>
            <w:permEnd w:id="1035557014"/>
            <w:r w:rsidRPr="00F06430">
              <w:rPr>
                <w:rFonts w:ascii="Arial" w:hAnsi="Arial" w:cs="Arial"/>
                <w:b/>
                <w:sz w:val="20"/>
                <w:szCs w:val="20"/>
              </w:rPr>
              <w:t>Finanzielle Stabilität</w:t>
            </w:r>
          </w:p>
        </w:tc>
        <w:tc>
          <w:tcPr>
            <w:tcW w:w="1559" w:type="dxa"/>
            <w:tcBorders>
              <w:top w:val="single" w:sz="2" w:space="0" w:color="DFE3E5" w:themeColor="text2" w:themeTint="33"/>
              <w:left w:val="single" w:sz="4" w:space="0" w:color="auto"/>
              <w:bottom w:val="single" w:sz="4" w:space="0" w:color="auto"/>
            </w:tcBorders>
          </w:tcPr>
          <w:p w14:paraId="40E3997B" w14:textId="77777777" w:rsidR="00E6559D" w:rsidRPr="00F06430" w:rsidRDefault="00E6559D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27" w:rsidRPr="00F06430" w14:paraId="55B95241" w14:textId="77777777" w:rsidTr="009855A7">
        <w:tc>
          <w:tcPr>
            <w:tcW w:w="8080" w:type="dxa"/>
            <w:tcBorders>
              <w:top w:val="single" w:sz="4" w:space="0" w:color="auto"/>
              <w:bottom w:val="single" w:sz="2" w:space="0" w:color="DFE3E5" w:themeColor="text2" w:themeTint="33"/>
              <w:right w:val="single" w:sz="4" w:space="0" w:color="auto"/>
            </w:tcBorders>
          </w:tcPr>
          <w:p w14:paraId="1F281CB4" w14:textId="0A43DBC6" w:rsidR="00595E27" w:rsidRPr="00F06430" w:rsidRDefault="00595E27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permStart w:id="1052515257" w:edGrp="everyone" w:colFirst="1" w:colLast="1"/>
            <w:permEnd w:id="24059682"/>
            <w:r w:rsidRPr="00F06430">
              <w:rPr>
                <w:rFonts w:ascii="Arial" w:hAnsi="Arial" w:cs="Arial"/>
                <w:sz w:val="20"/>
                <w:szCs w:val="20"/>
              </w:rPr>
              <w:t>Bestätigen Sie, dass gegen Sie keine Pfändungs- oder Konkursverfahren hängig sind und keine nicht verjährten Verlustscheine gegen Sie vorliegen?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DFE3E5" w:themeColor="text2" w:themeTint="33"/>
            </w:tcBorders>
          </w:tcPr>
          <w:p w14:paraId="60E1E920" w14:textId="77777777" w:rsidR="00595E27" w:rsidRPr="00F06430" w:rsidRDefault="00595E27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27" w:rsidRPr="00F06430" w14:paraId="040BCD88" w14:textId="77777777" w:rsidTr="009855A7">
        <w:tc>
          <w:tcPr>
            <w:tcW w:w="8080" w:type="dxa"/>
            <w:tcBorders>
              <w:top w:val="single" w:sz="2" w:space="0" w:color="DFE3E5" w:themeColor="text2" w:themeTint="33"/>
              <w:bottom w:val="single" w:sz="4" w:space="0" w:color="auto"/>
              <w:right w:val="single" w:sz="4" w:space="0" w:color="auto"/>
            </w:tcBorders>
          </w:tcPr>
          <w:p w14:paraId="691027B9" w14:textId="6F9A70D7" w:rsidR="00595E27" w:rsidRPr="00F06430" w:rsidRDefault="00595E27" w:rsidP="009855A7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19085661" w:edGrp="everyone" w:colFirst="1" w:colLast="1"/>
            <w:permEnd w:id="1052515257"/>
            <w:r w:rsidRPr="00F06430">
              <w:rPr>
                <w:rFonts w:ascii="Arial" w:hAnsi="Arial" w:cs="Arial"/>
                <w:b/>
                <w:sz w:val="20"/>
                <w:szCs w:val="20"/>
              </w:rPr>
              <w:t>Korruption</w:t>
            </w:r>
          </w:p>
        </w:tc>
        <w:tc>
          <w:tcPr>
            <w:tcW w:w="1559" w:type="dxa"/>
            <w:tcBorders>
              <w:top w:val="single" w:sz="2" w:space="0" w:color="DFE3E5" w:themeColor="text2" w:themeTint="33"/>
              <w:left w:val="single" w:sz="4" w:space="0" w:color="auto"/>
              <w:bottom w:val="single" w:sz="4" w:space="0" w:color="auto"/>
            </w:tcBorders>
          </w:tcPr>
          <w:p w14:paraId="2BD0CB16" w14:textId="77777777" w:rsidR="00595E27" w:rsidRPr="00F06430" w:rsidRDefault="00595E27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27" w:rsidRPr="00F06430" w14:paraId="197E94E0" w14:textId="77777777" w:rsidTr="009855A7">
        <w:tc>
          <w:tcPr>
            <w:tcW w:w="8080" w:type="dxa"/>
            <w:tcBorders>
              <w:top w:val="single" w:sz="4" w:space="0" w:color="auto"/>
              <w:right w:val="single" w:sz="4" w:space="0" w:color="auto"/>
            </w:tcBorders>
          </w:tcPr>
          <w:p w14:paraId="523E6565" w14:textId="00059060" w:rsidR="00595E27" w:rsidRPr="00F06430" w:rsidRDefault="00595E27" w:rsidP="009855A7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permStart w:id="1177944745" w:edGrp="everyone" w:colFirst="1" w:colLast="1"/>
            <w:permEnd w:id="1019085661"/>
            <w:r w:rsidRPr="00F06430">
              <w:rPr>
                <w:rFonts w:ascii="Arial" w:hAnsi="Arial" w:cs="Arial"/>
                <w:sz w:val="20"/>
                <w:szCs w:val="20"/>
              </w:rPr>
              <w:t>Bestätigen Sie, dass gegen Sie KEINE Verfahren wegen Korruption, unlauterem Wettbewerb oder Kartellen hängig sind und KEINE Verurteilungen aus diesen Gründen vorliegen?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3EC4A870" w14:textId="77777777" w:rsidR="00595E27" w:rsidRPr="00F06430" w:rsidRDefault="00595E27" w:rsidP="00595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177944745"/>
    </w:tbl>
    <w:p w14:paraId="219310E8" w14:textId="647BF1D2" w:rsidR="00E6559D" w:rsidRPr="00F06430" w:rsidRDefault="00E6559D" w:rsidP="00E6559D">
      <w:pPr>
        <w:rPr>
          <w:rFonts w:ascii="Arial" w:hAnsi="Arial" w:cs="Arial"/>
          <w:sz w:val="20"/>
          <w:szCs w:val="20"/>
        </w:rPr>
      </w:pPr>
    </w:p>
    <w:p w14:paraId="43677591" w14:textId="49C5FF53" w:rsidR="00595E27" w:rsidRPr="00F06430" w:rsidRDefault="00595E27" w:rsidP="00E6559D">
      <w:pPr>
        <w:rPr>
          <w:rFonts w:ascii="Arial" w:hAnsi="Arial" w:cs="Arial"/>
          <w:sz w:val="20"/>
          <w:szCs w:val="20"/>
        </w:rPr>
      </w:pPr>
      <w:r w:rsidRPr="00F06430">
        <w:rPr>
          <w:rFonts w:ascii="Arial" w:hAnsi="Arial" w:cs="Arial"/>
          <w:sz w:val="20"/>
          <w:szCs w:val="20"/>
        </w:rPr>
        <w:t>Mit der Unterzeichnung dieser Selbstdeklaration übernimmt der Gesuchsteller die Verantwort</w:t>
      </w:r>
      <w:r w:rsidR="000302B9" w:rsidRPr="00F06430">
        <w:rPr>
          <w:rFonts w:ascii="Arial" w:hAnsi="Arial" w:cs="Arial"/>
          <w:sz w:val="20"/>
          <w:szCs w:val="20"/>
        </w:rPr>
        <w:t xml:space="preserve">ung dafür, dass obig genannten </w:t>
      </w:r>
      <w:r w:rsidRPr="00F06430">
        <w:rPr>
          <w:rFonts w:ascii="Arial" w:hAnsi="Arial" w:cs="Arial"/>
          <w:sz w:val="20"/>
          <w:szCs w:val="20"/>
        </w:rPr>
        <w:t>Bedingungen und Auflagen von der eigenen Unternehmung eingeh</w:t>
      </w:r>
      <w:r w:rsidR="000302B9" w:rsidRPr="00F06430">
        <w:rPr>
          <w:rFonts w:ascii="Arial" w:hAnsi="Arial" w:cs="Arial"/>
          <w:sz w:val="20"/>
          <w:szCs w:val="20"/>
        </w:rPr>
        <w:t>alten werden.</w:t>
      </w:r>
      <w:r w:rsidR="009855A7" w:rsidRPr="00F06430">
        <w:rPr>
          <w:rFonts w:ascii="Arial" w:hAnsi="Arial" w:cs="Arial"/>
          <w:sz w:val="20"/>
          <w:szCs w:val="20"/>
        </w:rPr>
        <w:t xml:space="preserve"> Das TBA ist berechtigt, bei Bedarf beim Gesuchsteller Nachweise zur Selbstdeklaration einzufordern.</w:t>
      </w:r>
    </w:p>
    <w:p w14:paraId="1D1F3933" w14:textId="64E30959" w:rsidR="00595E27" w:rsidRPr="00F06430" w:rsidRDefault="000302B9" w:rsidP="00E6559D">
      <w:pPr>
        <w:rPr>
          <w:rFonts w:ascii="Arial" w:hAnsi="Arial" w:cs="Arial"/>
          <w:sz w:val="20"/>
          <w:szCs w:val="20"/>
        </w:rPr>
      </w:pPr>
      <w:r w:rsidRPr="00F06430">
        <w:rPr>
          <w:rFonts w:ascii="Arial" w:hAnsi="Arial" w:cs="Arial"/>
          <w:sz w:val="20"/>
          <w:szCs w:val="20"/>
        </w:rPr>
        <w:t>Der Gesuchsteller ermächtigt die eidgenössischen, kantonalen und kommunalen Steuerbehörden, die Einrichtungen der Sozialversicherungen (AHV/IV/EO/ALV/FAK-Beiträge, BVG, UVG, KTV) sowie die paritätischen Berufskommissionen ausdrücklich, dem TBA Auskünfte im Zusammenhang mit diesem Bewerbungsverfahren zu erteilen.</w:t>
      </w:r>
    </w:p>
    <w:p w14:paraId="56AE183C" w14:textId="00F1DC44" w:rsidR="000302B9" w:rsidRPr="00F06430" w:rsidRDefault="000302B9" w:rsidP="00E6559D">
      <w:pPr>
        <w:rPr>
          <w:rFonts w:ascii="Arial" w:hAnsi="Arial" w:cs="Arial"/>
          <w:sz w:val="20"/>
          <w:szCs w:val="20"/>
        </w:rPr>
      </w:pPr>
      <w:r w:rsidRPr="00F06430">
        <w:rPr>
          <w:rFonts w:ascii="Arial" w:hAnsi="Arial" w:cs="Arial"/>
          <w:sz w:val="20"/>
          <w:szCs w:val="20"/>
        </w:rPr>
        <w:t xml:space="preserve">Die Anbietenden ermächtigen das TBA ausdrücklich, Auskünfte im Zusammenhang mit dieser Selbstdeklaration einzuholen. </w:t>
      </w:r>
      <w:r w:rsidR="00595E27" w:rsidRPr="00F06430">
        <w:rPr>
          <w:rFonts w:ascii="Arial" w:hAnsi="Arial" w:cs="Arial"/>
          <w:sz w:val="20"/>
          <w:szCs w:val="20"/>
        </w:rPr>
        <w:t xml:space="preserve">Auskünfte werden nur eingeholt, wenn </w:t>
      </w:r>
      <w:r w:rsidRPr="00F06430">
        <w:rPr>
          <w:rFonts w:ascii="Arial" w:hAnsi="Arial" w:cs="Arial"/>
          <w:sz w:val="20"/>
          <w:szCs w:val="20"/>
        </w:rPr>
        <w:t xml:space="preserve">begründete </w:t>
      </w:r>
      <w:r w:rsidR="00595E27" w:rsidRPr="00F06430">
        <w:rPr>
          <w:rFonts w:ascii="Arial" w:hAnsi="Arial" w:cs="Arial"/>
          <w:sz w:val="20"/>
          <w:szCs w:val="20"/>
        </w:rPr>
        <w:t>Zweifel an der Richtigkei</w:t>
      </w:r>
      <w:r w:rsidRPr="00F06430">
        <w:rPr>
          <w:rFonts w:ascii="Arial" w:hAnsi="Arial" w:cs="Arial"/>
          <w:sz w:val="20"/>
          <w:szCs w:val="20"/>
        </w:rPr>
        <w:t xml:space="preserve">t der </w:t>
      </w:r>
      <w:r w:rsidR="009855A7" w:rsidRPr="00F06430">
        <w:rPr>
          <w:rFonts w:ascii="Arial" w:hAnsi="Arial" w:cs="Arial"/>
          <w:sz w:val="20"/>
          <w:szCs w:val="20"/>
        </w:rPr>
        <w:t xml:space="preserve">Angaben bestehen oder vom Gesuchsteller </w:t>
      </w:r>
      <w:r w:rsidRPr="00F06430">
        <w:rPr>
          <w:rFonts w:ascii="Arial" w:hAnsi="Arial" w:cs="Arial"/>
          <w:sz w:val="20"/>
          <w:szCs w:val="20"/>
        </w:rPr>
        <w:t xml:space="preserve">eingeforderte </w:t>
      </w:r>
      <w:r w:rsidR="00595E27" w:rsidRPr="00F06430">
        <w:rPr>
          <w:rFonts w:ascii="Arial" w:hAnsi="Arial" w:cs="Arial"/>
          <w:sz w:val="20"/>
          <w:szCs w:val="20"/>
        </w:rPr>
        <w:t>Nachweise er</w:t>
      </w:r>
      <w:r w:rsidRPr="00F06430">
        <w:rPr>
          <w:rFonts w:ascii="Arial" w:hAnsi="Arial" w:cs="Arial"/>
          <w:sz w:val="20"/>
          <w:szCs w:val="20"/>
        </w:rPr>
        <w:t>läuterungsbedürftig erscheinen.</w:t>
      </w:r>
    </w:p>
    <w:p w14:paraId="2E981C8B" w14:textId="68EAD44C" w:rsidR="00E6559D" w:rsidRPr="00F06430" w:rsidRDefault="00595E27" w:rsidP="59F94A67">
      <w:pPr>
        <w:rPr>
          <w:rFonts w:ascii="Arial" w:hAnsi="Arial" w:cs="Arial"/>
          <w:sz w:val="20"/>
          <w:szCs w:val="20"/>
        </w:rPr>
      </w:pPr>
      <w:r w:rsidRPr="00F06430">
        <w:rPr>
          <w:rFonts w:ascii="Arial" w:hAnsi="Arial" w:cs="Arial"/>
          <w:sz w:val="20"/>
          <w:szCs w:val="20"/>
        </w:rPr>
        <w:t>Falschangaben könn</w:t>
      </w:r>
      <w:r w:rsidR="000302B9" w:rsidRPr="00F06430">
        <w:rPr>
          <w:rFonts w:ascii="Arial" w:hAnsi="Arial" w:cs="Arial"/>
          <w:sz w:val="20"/>
          <w:szCs w:val="20"/>
        </w:rPr>
        <w:t xml:space="preserve">en den Widerruf </w:t>
      </w:r>
      <w:r w:rsidRPr="00F06430">
        <w:rPr>
          <w:rFonts w:ascii="Arial" w:hAnsi="Arial" w:cs="Arial"/>
          <w:sz w:val="20"/>
          <w:szCs w:val="20"/>
        </w:rPr>
        <w:t>der</w:t>
      </w:r>
      <w:r w:rsidR="000302B9" w:rsidRPr="00F06430">
        <w:rPr>
          <w:rFonts w:ascii="Arial" w:hAnsi="Arial" w:cs="Arial"/>
          <w:sz w:val="20"/>
          <w:szCs w:val="20"/>
        </w:rPr>
        <w:t xml:space="preserve"> Reservierungsvereinbarung und </w:t>
      </w:r>
      <w:r w:rsidRPr="00F06430">
        <w:rPr>
          <w:rFonts w:ascii="Arial" w:hAnsi="Arial" w:cs="Arial"/>
          <w:sz w:val="20"/>
          <w:szCs w:val="20"/>
        </w:rPr>
        <w:t>der Sondernutzungskonzession und ein Strafverfahren infolge Urkundenfälschung nach Art. 251 des Schweizerischen Strafgeset</w:t>
      </w:r>
      <w:r w:rsidR="000302B9" w:rsidRPr="00F06430">
        <w:rPr>
          <w:rFonts w:ascii="Arial" w:hAnsi="Arial" w:cs="Arial"/>
          <w:sz w:val="20"/>
          <w:szCs w:val="20"/>
        </w:rPr>
        <w:t>zbuches (StGB) zur Folge haben.</w:t>
      </w:r>
      <w:r w:rsidR="00B81154" w:rsidRPr="00F06430">
        <w:rPr>
          <w:rFonts w:ascii="Arial" w:hAnsi="Arial" w:cs="Arial"/>
          <w:sz w:val="20"/>
          <w:szCs w:val="20"/>
        </w:rPr>
        <w:tab/>
      </w:r>
    </w:p>
    <w:p w14:paraId="3D8A257A" w14:textId="77777777" w:rsidR="000302B9" w:rsidRPr="00F06430" w:rsidRDefault="000302B9" w:rsidP="59F94A67">
      <w:pPr>
        <w:rPr>
          <w:rFonts w:ascii="Arial" w:hAnsi="Arial" w:cs="Arial"/>
          <w:sz w:val="20"/>
          <w:szCs w:val="20"/>
        </w:rPr>
      </w:pPr>
    </w:p>
    <w:p w14:paraId="3A375F8D" w14:textId="0A3F260C" w:rsidR="000302B9" w:rsidRPr="00F06430" w:rsidRDefault="000302B9" w:rsidP="000302B9">
      <w:pPr>
        <w:rPr>
          <w:rFonts w:ascii="Arial" w:hAnsi="Arial" w:cs="Arial"/>
          <w:sz w:val="20"/>
          <w:szCs w:val="20"/>
        </w:rPr>
      </w:pPr>
      <w:r w:rsidRPr="00F06430">
        <w:rPr>
          <w:rFonts w:ascii="Arial" w:hAnsi="Arial" w:cs="Arial"/>
          <w:sz w:val="20"/>
          <w:szCs w:val="20"/>
        </w:rPr>
        <w:t xml:space="preserve">Die Selbstdeklaration ist durch sämtliche Unternehmen einer </w:t>
      </w:r>
      <w:r w:rsidR="00113DAF" w:rsidRPr="00F06430">
        <w:rPr>
          <w:rFonts w:ascii="Arial" w:hAnsi="Arial" w:cs="Arial"/>
          <w:sz w:val="20"/>
          <w:szCs w:val="20"/>
        </w:rPr>
        <w:t>Bewerber</w:t>
      </w:r>
      <w:r w:rsidRPr="00F06430">
        <w:rPr>
          <w:rFonts w:ascii="Arial" w:hAnsi="Arial" w:cs="Arial"/>
          <w:sz w:val="20"/>
          <w:szCs w:val="20"/>
        </w:rPr>
        <w:t>gemeinschaft einzureichen.</w:t>
      </w:r>
    </w:p>
    <w:bookmarkEnd w:id="0"/>
    <w:p w14:paraId="51DEF545" w14:textId="18F7D094" w:rsidR="001D5E90" w:rsidRPr="00F06430" w:rsidRDefault="001D5E90" w:rsidP="0011325E">
      <w:pPr>
        <w:pStyle w:val="beTextberschrift2"/>
        <w:numPr>
          <w:ilvl w:val="1"/>
          <w:numId w:val="0"/>
        </w:numPr>
        <w:tabs>
          <w:tab w:val="left" w:pos="5670"/>
        </w:tabs>
        <w:rPr>
          <w:rFonts w:cs="Arial"/>
          <w:sz w:val="20"/>
          <w:szCs w:val="20"/>
        </w:rPr>
      </w:pPr>
    </w:p>
    <w:p w14:paraId="02F17BC4" w14:textId="0C4AD929" w:rsidR="009D2824" w:rsidRPr="009918A9" w:rsidRDefault="009D2824" w:rsidP="006407DE">
      <w:pPr>
        <w:pStyle w:val="beTextberschrift2"/>
        <w:numPr>
          <w:ilvl w:val="1"/>
          <w:numId w:val="0"/>
        </w:numPr>
        <w:tabs>
          <w:tab w:val="left" w:pos="5670"/>
        </w:tabs>
        <w:rPr>
          <w:rFonts w:cs="Arial"/>
          <w:sz w:val="20"/>
          <w:szCs w:val="20"/>
        </w:rPr>
      </w:pPr>
      <w:r w:rsidRPr="009918A9">
        <w:rPr>
          <w:rFonts w:cs="Arial"/>
          <w:sz w:val="20"/>
          <w:szCs w:val="20"/>
        </w:rPr>
        <w:t xml:space="preserve">Für </w:t>
      </w:r>
      <w:permStart w:id="7356359" w:edGrp="everyone"/>
      <w:permEnd w:id="7356359"/>
    </w:p>
    <w:p w14:paraId="1516A694" w14:textId="12606AF4" w:rsidR="009D2824" w:rsidRPr="009918A9" w:rsidRDefault="009D2824" w:rsidP="006407DE">
      <w:pPr>
        <w:pStyle w:val="beTextberschrift2"/>
        <w:numPr>
          <w:ilvl w:val="0"/>
          <w:numId w:val="0"/>
        </w:numPr>
        <w:tabs>
          <w:tab w:val="left" w:pos="5670"/>
        </w:tabs>
        <w:rPr>
          <w:rFonts w:cs="Arial"/>
          <w:sz w:val="20"/>
          <w:szCs w:val="20"/>
        </w:rPr>
      </w:pPr>
      <w:r w:rsidRPr="009918A9">
        <w:rPr>
          <w:rFonts w:cs="Arial"/>
          <w:sz w:val="20"/>
          <w:szCs w:val="20"/>
        </w:rPr>
        <w:t xml:space="preserve">Ort, Datum: </w:t>
      </w:r>
      <w:permStart w:id="1665534117" w:edGrp="everyone"/>
      <w:permEnd w:id="1665534117"/>
    </w:p>
    <w:p w14:paraId="0879D1A3" w14:textId="77777777" w:rsidR="009D2824" w:rsidRPr="009918A9" w:rsidRDefault="009D2824" w:rsidP="006407DE">
      <w:pPr>
        <w:pStyle w:val="beTextberschrift2"/>
        <w:numPr>
          <w:ilvl w:val="0"/>
          <w:numId w:val="0"/>
        </w:numPr>
        <w:tabs>
          <w:tab w:val="left" w:pos="5670"/>
        </w:tabs>
        <w:rPr>
          <w:sz w:val="20"/>
          <w:szCs w:val="20"/>
        </w:rPr>
      </w:pPr>
    </w:p>
    <w:p w14:paraId="3264D89D" w14:textId="77777777" w:rsidR="009D2824" w:rsidRPr="009918A9" w:rsidRDefault="009D2824" w:rsidP="006407DE">
      <w:pPr>
        <w:pStyle w:val="beTextberschrift2"/>
        <w:numPr>
          <w:ilvl w:val="0"/>
          <w:numId w:val="0"/>
        </w:numPr>
        <w:tabs>
          <w:tab w:val="left" w:pos="5670"/>
        </w:tabs>
        <w:rPr>
          <w:sz w:val="20"/>
          <w:szCs w:val="20"/>
        </w:rPr>
      </w:pPr>
    </w:p>
    <w:p w14:paraId="30074DE6" w14:textId="77777777" w:rsidR="009D2824" w:rsidRPr="009918A9" w:rsidRDefault="009D2824" w:rsidP="006407DE">
      <w:pPr>
        <w:pStyle w:val="beTextberschrift2"/>
        <w:numPr>
          <w:ilvl w:val="1"/>
          <w:numId w:val="0"/>
        </w:numPr>
        <w:tabs>
          <w:tab w:val="left" w:pos="5670"/>
        </w:tabs>
        <w:rPr>
          <w:sz w:val="20"/>
          <w:szCs w:val="20"/>
        </w:rPr>
      </w:pPr>
      <w:r w:rsidRPr="009918A9">
        <w:rPr>
          <w:noProof/>
          <w:position w:val="2"/>
          <w:sz w:val="20"/>
          <w:szCs w:val="20"/>
          <w:lang w:eastAsia="de-CH"/>
        </w:rPr>
        <mc:AlternateContent>
          <mc:Choice Requires="wpg">
            <w:drawing>
              <wp:inline distT="0" distB="0" distL="0" distR="0" wp14:anchorId="28E03115" wp14:editId="3BC7ACA0">
                <wp:extent cx="2459990" cy="9525"/>
                <wp:effectExtent l="9525" t="0" r="0" b="0"/>
                <wp:docPr id="186149503" name="Groupe 186149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59990" cy="9525"/>
                          <a:chOff x="0" y="0"/>
                          <a:chExt cx="2459990" cy="9525"/>
                        </a:xfrm>
                      </wpg:grpSpPr>
                      <wps:wsp>
                        <wps:cNvPr id="1975954674" name="Graphic 40"/>
                        <wps:cNvSpPr/>
                        <wps:spPr>
                          <a:xfrm>
                            <a:off x="0" y="4572"/>
                            <a:ext cx="2459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9990">
                                <a:moveTo>
                                  <a:pt x="0" y="0"/>
                                </a:moveTo>
                                <a:lnTo>
                                  <a:pt x="2459989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2B2B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35D7EF" id="Groupe 186149503" o:spid="_x0000_s1026" style="width:193.7pt;height:.75pt;mso-position-horizontal-relative:char;mso-position-vertical-relative:line" coordsize="2459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">
                <v:shape id="Graphic 40" o:spid="_x0000_s1027" style="position:absolute;top:45;width:24599;height:13;visibility:visible;mso-wrap-style:square;v-text-anchor:top" coordsize="2459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" path="m,l2459989,e" filled="f" strokecolor="#2b2b2b" strokeweight=".72pt">
                  <v:path arrowok="t"/>
                </v:shape>
                <w10:anchorlock/>
              </v:group>
            </w:pict>
          </mc:Fallback>
        </mc:AlternateContent>
      </w:r>
      <w:r w:rsidRPr="009918A9">
        <w:rPr>
          <w:sz w:val="20"/>
          <w:szCs w:val="20"/>
        </w:rPr>
        <w:t xml:space="preserve"> </w:t>
      </w:r>
      <w:r w:rsidRPr="009918A9">
        <w:rPr>
          <w:sz w:val="20"/>
          <w:szCs w:val="20"/>
        </w:rPr>
        <w:tab/>
      </w:r>
      <w:r w:rsidRPr="009918A9">
        <w:rPr>
          <w:noProof/>
          <w:position w:val="2"/>
          <w:sz w:val="20"/>
          <w:szCs w:val="20"/>
          <w:lang w:eastAsia="de-CH"/>
        </w:rPr>
        <mc:AlternateContent>
          <mc:Choice Requires="wpg">
            <w:drawing>
              <wp:inline distT="0" distB="0" distL="0" distR="0" wp14:anchorId="7636403A" wp14:editId="1A4AE390">
                <wp:extent cx="2459990" cy="9525"/>
                <wp:effectExtent l="9525" t="0" r="0" b="0"/>
                <wp:docPr id="299111357" name="Groupe 299111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59990" cy="9525"/>
                          <a:chOff x="0" y="0"/>
                          <a:chExt cx="2459990" cy="9525"/>
                        </a:xfrm>
                      </wpg:grpSpPr>
                      <wps:wsp>
                        <wps:cNvPr id="1675560772" name="Graphic 40"/>
                        <wps:cNvSpPr/>
                        <wps:spPr>
                          <a:xfrm>
                            <a:off x="0" y="4572"/>
                            <a:ext cx="2459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9990">
                                <a:moveTo>
                                  <a:pt x="0" y="0"/>
                                </a:moveTo>
                                <a:lnTo>
                                  <a:pt x="2459989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2B2B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2D13F9" id="Groupe 299111357" o:spid="_x0000_s1026" style="width:193.7pt;height:.75pt;mso-position-horizontal-relative:char;mso-position-vertical-relative:line" coordsize="2459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">
                <v:shape id="Graphic 40" o:spid="_x0000_s1027" style="position:absolute;top:45;width:24599;height:13;visibility:visible;mso-wrap-style:square;v-text-anchor:top" coordsize="2459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" path="m,l2459989,e" filled="f" strokecolor="#2b2b2b" strokeweight=".72pt">
                  <v:path arrowok="t"/>
                </v:shape>
                <w10:anchorlock/>
              </v:group>
            </w:pict>
          </mc:Fallback>
        </mc:AlternateContent>
      </w:r>
    </w:p>
    <w:p w14:paraId="2344465A" w14:textId="6D2498CC" w:rsidR="009D2824" w:rsidRPr="00FD78CE" w:rsidRDefault="00FD78CE" w:rsidP="006407DE">
      <w:pPr>
        <w:pStyle w:val="beTextberschrift2"/>
        <w:numPr>
          <w:ilvl w:val="1"/>
          <w:numId w:val="0"/>
        </w:numPr>
        <w:tabs>
          <w:tab w:val="left" w:pos="5670"/>
        </w:tabs>
        <w:rPr>
          <w:sz w:val="20"/>
          <w:szCs w:val="20"/>
        </w:rPr>
      </w:pPr>
      <w:r w:rsidRPr="00FD78CE">
        <w:rPr>
          <w:sz w:val="20"/>
          <w:szCs w:val="20"/>
        </w:rPr>
        <w:t>Name</w:t>
      </w:r>
      <w:r>
        <w:rPr>
          <w:sz w:val="20"/>
          <w:szCs w:val="20"/>
        </w:rPr>
        <w:t xml:space="preserve">: </w:t>
      </w:r>
      <w:permStart w:id="458436254" w:edGrp="everyone"/>
      <w:permEnd w:id="458436254"/>
      <w:r w:rsidR="009D2824" w:rsidRPr="00FD78CE">
        <w:rPr>
          <w:sz w:val="20"/>
          <w:szCs w:val="20"/>
        </w:rPr>
        <w:tab/>
      </w:r>
      <w:r w:rsidRPr="00FD78CE">
        <w:rPr>
          <w:sz w:val="20"/>
          <w:szCs w:val="20"/>
        </w:rPr>
        <w:t>Name</w:t>
      </w:r>
      <w:r>
        <w:rPr>
          <w:sz w:val="20"/>
          <w:szCs w:val="20"/>
        </w:rPr>
        <w:t>:</w:t>
      </w:r>
      <w:permStart w:id="599591436" w:edGrp="everyone"/>
      <w:permEnd w:id="599591436"/>
    </w:p>
    <w:p w14:paraId="0D4B9D5A" w14:textId="2397448E" w:rsidR="009D2824" w:rsidRPr="00FD78CE" w:rsidRDefault="00FD78CE" w:rsidP="006407DE">
      <w:pPr>
        <w:pStyle w:val="beTextberschrift2"/>
        <w:numPr>
          <w:ilvl w:val="1"/>
          <w:numId w:val="0"/>
        </w:numPr>
        <w:tabs>
          <w:tab w:val="left" w:pos="5670"/>
        </w:tabs>
        <w:rPr>
          <w:sz w:val="20"/>
          <w:szCs w:val="20"/>
        </w:rPr>
      </w:pPr>
      <w:r w:rsidRPr="00FD78CE">
        <w:rPr>
          <w:sz w:val="20"/>
          <w:szCs w:val="20"/>
        </w:rPr>
        <w:t>Funktion</w:t>
      </w:r>
      <w:r>
        <w:rPr>
          <w:sz w:val="20"/>
          <w:szCs w:val="20"/>
        </w:rPr>
        <w:t xml:space="preserve">: </w:t>
      </w:r>
      <w:permStart w:id="1751412972" w:edGrp="everyone"/>
      <w:permEnd w:id="1751412972"/>
      <w:r w:rsidR="009D2824" w:rsidRPr="00FD78CE">
        <w:rPr>
          <w:sz w:val="20"/>
          <w:szCs w:val="20"/>
        </w:rPr>
        <w:tab/>
      </w:r>
      <w:r w:rsidRPr="00FD78CE">
        <w:rPr>
          <w:sz w:val="20"/>
          <w:szCs w:val="20"/>
        </w:rPr>
        <w:t>Funktion</w:t>
      </w:r>
      <w:r>
        <w:rPr>
          <w:sz w:val="20"/>
          <w:szCs w:val="20"/>
        </w:rPr>
        <w:t>:</w:t>
      </w:r>
      <w:r w:rsidR="00D16620">
        <w:rPr>
          <w:sz w:val="20"/>
          <w:szCs w:val="20"/>
        </w:rPr>
        <w:t xml:space="preserve"> </w:t>
      </w:r>
      <w:permStart w:id="331300694" w:edGrp="everyone"/>
      <w:permEnd w:id="331300694"/>
    </w:p>
    <w:sectPr w:rsidR="009D2824" w:rsidRPr="00FD78CE" w:rsidSect="00B6127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5" w:right="849" w:bottom="1178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4E837" w14:textId="77777777" w:rsidR="00FE351F" w:rsidRDefault="00FE351F" w:rsidP="00F91D37">
      <w:pPr>
        <w:spacing w:line="240" w:lineRule="auto"/>
      </w:pPr>
      <w:r>
        <w:separator/>
      </w:r>
    </w:p>
  </w:endnote>
  <w:endnote w:type="continuationSeparator" w:id="0">
    <w:p w14:paraId="682DBE6B" w14:textId="77777777" w:rsidR="00FE351F" w:rsidRDefault="00FE351F" w:rsidP="00F91D37">
      <w:pPr>
        <w:spacing w:line="240" w:lineRule="auto"/>
      </w:pPr>
      <w:r>
        <w:continuationSeparator/>
      </w:r>
    </w:p>
  </w:endnote>
  <w:endnote w:type="continuationNotice" w:id="1">
    <w:p w14:paraId="1433DF55" w14:textId="77777777" w:rsidR="00FE351F" w:rsidRDefault="00FE35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altName w:val="Calibri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4149F" w14:textId="5E8DA83F" w:rsidR="00B8384F" w:rsidRPr="00DD0666" w:rsidRDefault="00B8384F" w:rsidP="004A640B">
    <w:pPr>
      <w:pStyle w:val="Pieddepage"/>
      <w:tabs>
        <w:tab w:val="clear" w:pos="2552"/>
        <w:tab w:val="clear" w:pos="5103"/>
        <w:tab w:val="clear" w:pos="7655"/>
        <w:tab w:val="center" w:pos="5245"/>
        <w:tab w:val="right" w:pos="9639"/>
      </w:tabs>
      <w:rPr>
        <w:sz w:val="16"/>
        <w:szCs w:val="16"/>
      </w:rPr>
    </w:pPr>
    <w:r w:rsidRPr="00DD0666">
      <w:rPr>
        <w:sz w:val="16"/>
        <w:szCs w:val="16"/>
      </w:rPr>
      <w:fldChar w:fldCharType="begin"/>
    </w:r>
    <w:r w:rsidRPr="00DD0666">
      <w:rPr>
        <w:sz w:val="16"/>
        <w:szCs w:val="16"/>
      </w:rPr>
      <w:instrText>FILENAME   \* MERGEFORMAT</w:instrText>
    </w:r>
    <w:r w:rsidRPr="00DD0666">
      <w:rPr>
        <w:sz w:val="16"/>
        <w:szCs w:val="16"/>
      </w:rPr>
      <w:fldChar w:fldCharType="separate"/>
    </w:r>
    <w:r w:rsidR="00E27BDE">
      <w:rPr>
        <w:noProof/>
        <w:sz w:val="16"/>
        <w:szCs w:val="16"/>
      </w:rPr>
      <w:t>Anhang 10 - Selbstdeklaration.docx</w:t>
    </w:r>
    <w:r w:rsidRPr="00DD0666">
      <w:rPr>
        <w:noProof/>
        <w:sz w:val="16"/>
        <w:szCs w:val="16"/>
      </w:rPr>
      <w:fldChar w:fldCharType="end"/>
    </w:r>
    <w:r w:rsidRPr="00DD0666">
      <w:rPr>
        <w:noProof/>
        <w:sz w:val="16"/>
        <w:szCs w:val="16"/>
      </w:rPr>
      <w:tab/>
    </w:r>
    <w:r w:rsidRPr="00DD0666">
      <w:rPr>
        <w:sz w:val="16"/>
        <w:szCs w:val="16"/>
      </w:rPr>
      <w:t xml:space="preserve">Herausgabedatum: </w:t>
    </w:r>
    <w:sdt>
      <w:sdtPr>
        <w:rPr>
          <w:sz w:val="16"/>
          <w:szCs w:val="16"/>
        </w:rPr>
        <w:id w:val="1801804824"/>
        <w:date w:fullDate="2023-09-27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D85998">
          <w:rPr>
            <w:sz w:val="16"/>
            <w:szCs w:val="16"/>
          </w:rPr>
          <w:t>27.09.2023</w:t>
        </w:r>
      </w:sdtContent>
    </w:sdt>
    <w:r w:rsidRPr="00DD0666">
      <w:rPr>
        <w:sz w:val="16"/>
        <w:szCs w:val="16"/>
      </w:rPr>
      <w:tab/>
    </w:r>
    <w:r w:rsidRPr="00DD0666">
      <w:rPr>
        <w:sz w:val="16"/>
        <w:szCs w:val="16"/>
      </w:rPr>
      <w:fldChar w:fldCharType="begin"/>
    </w:r>
    <w:r w:rsidRPr="00DD0666">
      <w:rPr>
        <w:sz w:val="16"/>
        <w:szCs w:val="16"/>
      </w:rPr>
      <w:instrText>PAGE   \* MERGEFORMAT</w:instrText>
    </w:r>
    <w:r w:rsidRPr="00DD0666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DD0666">
      <w:rPr>
        <w:sz w:val="16"/>
        <w:szCs w:val="16"/>
      </w:rPr>
      <w:fldChar w:fldCharType="end"/>
    </w:r>
    <w:r w:rsidRPr="00DD0666">
      <w:rPr>
        <w:sz w:val="16"/>
        <w:szCs w:val="16"/>
      </w:rPr>
      <w:t>/</w:t>
    </w:r>
    <w:r w:rsidRPr="00DD0666">
      <w:rPr>
        <w:noProof/>
        <w:sz w:val="16"/>
        <w:szCs w:val="16"/>
      </w:rPr>
      <w:fldChar w:fldCharType="begin"/>
    </w:r>
    <w:r w:rsidRPr="00DD0666">
      <w:rPr>
        <w:noProof/>
        <w:sz w:val="16"/>
        <w:szCs w:val="16"/>
      </w:rPr>
      <w:instrText xml:space="preserve"> NUMPAGES   \* MERGEFORMAT </w:instrText>
    </w:r>
    <w:r w:rsidRPr="00DD0666">
      <w:rPr>
        <w:noProof/>
        <w:sz w:val="16"/>
        <w:szCs w:val="16"/>
      </w:rPr>
      <w:fldChar w:fldCharType="separate"/>
    </w:r>
    <w:r>
      <w:rPr>
        <w:sz w:val="16"/>
        <w:szCs w:val="16"/>
      </w:rPr>
      <w:t>16</w:t>
    </w:r>
    <w:r w:rsidRPr="00DD0666">
      <w:rPr>
        <w:noProof/>
        <w:sz w:val="16"/>
        <w:szCs w:val="16"/>
      </w:rPr>
      <w:fldChar w:fldCharType="end"/>
    </w:r>
  </w:p>
  <w:p w14:paraId="2F6659A1" w14:textId="77777777" w:rsidR="005011A0" w:rsidRPr="00B8384F" w:rsidRDefault="005011A0" w:rsidP="00B8384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E5CA" w14:textId="57DF6187" w:rsidR="003559F0" w:rsidRPr="006B671D" w:rsidRDefault="006B671D" w:rsidP="00046DCB">
    <w:pPr>
      <w:pStyle w:val="Pieddepage"/>
      <w:tabs>
        <w:tab w:val="center" w:pos="4820"/>
        <w:tab w:val="right" w:pos="9639"/>
      </w:tabs>
      <w:rPr>
        <w:sz w:val="16"/>
        <w:szCs w:val="16"/>
      </w:rPr>
    </w:pPr>
    <w:r w:rsidRPr="00DD0666">
      <w:rPr>
        <w:sz w:val="16"/>
        <w:szCs w:val="16"/>
      </w:rPr>
      <w:fldChar w:fldCharType="begin"/>
    </w:r>
    <w:r w:rsidRPr="00DD0666">
      <w:rPr>
        <w:sz w:val="16"/>
        <w:szCs w:val="16"/>
      </w:rPr>
      <w:instrText>FILENAME   \* MERGEFORMAT</w:instrText>
    </w:r>
    <w:r w:rsidRPr="00DD0666">
      <w:rPr>
        <w:sz w:val="16"/>
        <w:szCs w:val="16"/>
      </w:rPr>
      <w:fldChar w:fldCharType="separate"/>
    </w:r>
    <w:r w:rsidR="00E27BDE">
      <w:rPr>
        <w:noProof/>
        <w:sz w:val="16"/>
        <w:szCs w:val="16"/>
      </w:rPr>
      <w:t>Anhang 10 - Selbstdeklaration.docx</w:t>
    </w:r>
    <w:r w:rsidRPr="00DD0666">
      <w:rPr>
        <w:noProof/>
        <w:sz w:val="16"/>
        <w:szCs w:val="16"/>
      </w:rPr>
      <w:fldChar w:fldCharType="end"/>
    </w:r>
    <w:r w:rsidRPr="00DD0666">
      <w:rPr>
        <w:noProof/>
        <w:sz w:val="16"/>
        <w:szCs w:val="16"/>
      </w:rPr>
      <w:tab/>
    </w:r>
    <w:r w:rsidRPr="00DD0666">
      <w:rPr>
        <w:sz w:val="16"/>
        <w:szCs w:val="16"/>
      </w:rPr>
      <w:t xml:space="preserve">Herausgabedatum: </w:t>
    </w:r>
    <w:sdt>
      <w:sdtPr>
        <w:rPr>
          <w:sz w:val="16"/>
          <w:szCs w:val="16"/>
        </w:rPr>
        <w:id w:val="1965237574"/>
        <w:date w:fullDate="2023-09-27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D37431">
          <w:rPr>
            <w:sz w:val="16"/>
            <w:szCs w:val="16"/>
          </w:rPr>
          <w:t>27.09.2023</w:t>
        </w:r>
      </w:sdtContent>
    </w:sdt>
    <w:r w:rsidRPr="00DD0666">
      <w:rPr>
        <w:sz w:val="16"/>
        <w:szCs w:val="16"/>
      </w:rPr>
      <w:tab/>
    </w:r>
    <w:r w:rsidRPr="00DD0666">
      <w:rPr>
        <w:sz w:val="16"/>
        <w:szCs w:val="16"/>
      </w:rPr>
      <w:fldChar w:fldCharType="begin"/>
    </w:r>
    <w:r w:rsidRPr="00DD0666">
      <w:rPr>
        <w:sz w:val="16"/>
        <w:szCs w:val="16"/>
      </w:rPr>
      <w:instrText>PAGE   \* MERGEFORMAT</w:instrText>
    </w:r>
    <w:r w:rsidRPr="00DD0666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DD0666">
      <w:rPr>
        <w:sz w:val="16"/>
        <w:szCs w:val="16"/>
      </w:rPr>
      <w:fldChar w:fldCharType="end"/>
    </w:r>
    <w:r w:rsidRPr="00DD0666">
      <w:rPr>
        <w:sz w:val="16"/>
        <w:szCs w:val="16"/>
      </w:rPr>
      <w:t>/</w:t>
    </w:r>
    <w:r w:rsidRPr="00DD0666">
      <w:rPr>
        <w:noProof/>
        <w:sz w:val="16"/>
        <w:szCs w:val="16"/>
      </w:rPr>
      <w:fldChar w:fldCharType="begin"/>
    </w:r>
    <w:r w:rsidRPr="00DD0666">
      <w:rPr>
        <w:noProof/>
        <w:sz w:val="16"/>
        <w:szCs w:val="16"/>
      </w:rPr>
      <w:instrText xml:space="preserve"> NUMPAGES   \* MERGEFORMAT </w:instrText>
    </w:r>
    <w:r w:rsidRPr="00DD0666">
      <w:rPr>
        <w:noProof/>
        <w:sz w:val="16"/>
        <w:szCs w:val="16"/>
      </w:rPr>
      <w:fldChar w:fldCharType="separate"/>
    </w:r>
    <w:r>
      <w:rPr>
        <w:sz w:val="16"/>
        <w:szCs w:val="16"/>
      </w:rPr>
      <w:t>16</w:t>
    </w:r>
    <w:r w:rsidRPr="00DD0666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3B74E" w14:textId="77777777" w:rsidR="00FE351F" w:rsidRDefault="00FE351F" w:rsidP="00F91D37">
      <w:pPr>
        <w:spacing w:line="240" w:lineRule="auto"/>
      </w:pPr>
    </w:p>
    <w:p w14:paraId="14BBED33" w14:textId="77777777" w:rsidR="00FE351F" w:rsidRDefault="00FE351F" w:rsidP="00F91D37">
      <w:pPr>
        <w:spacing w:line="240" w:lineRule="auto"/>
      </w:pPr>
    </w:p>
  </w:footnote>
  <w:footnote w:type="continuationSeparator" w:id="0">
    <w:p w14:paraId="52D57931" w14:textId="77777777" w:rsidR="00FE351F" w:rsidRDefault="00FE351F" w:rsidP="00F91D37">
      <w:pPr>
        <w:spacing w:line="240" w:lineRule="auto"/>
      </w:pPr>
      <w:r>
        <w:continuationSeparator/>
      </w:r>
    </w:p>
  </w:footnote>
  <w:footnote w:type="continuationNotice" w:id="1">
    <w:p w14:paraId="5EFC6D5B" w14:textId="77777777" w:rsidR="00FE351F" w:rsidRDefault="00FE35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8F2B" w14:textId="77777777" w:rsidR="00B30572" w:rsidRPr="00D33E17" w:rsidRDefault="00B30572" w:rsidP="00B30572">
    <w:pPr>
      <w:pStyle w:val="Platzhalter"/>
    </w:pPr>
    <w:r>
      <w:rPr>
        <w:noProof/>
      </w:rPr>
      <w:drawing>
        <wp:anchor distT="0" distB="0" distL="114300" distR="114300" simplePos="0" relativeHeight="251662337" behindDoc="1" locked="1" layoutInCell="1" allowOverlap="1" wp14:anchorId="3BE45264" wp14:editId="4139A423">
          <wp:simplePos x="0" y="0"/>
          <wp:positionH relativeFrom="page">
            <wp:posOffset>828675</wp:posOffset>
          </wp:positionH>
          <wp:positionV relativeFrom="page">
            <wp:posOffset>381000</wp:posOffset>
          </wp:positionV>
          <wp:extent cx="939165" cy="229870"/>
          <wp:effectExtent l="0" t="0" r="0" b="0"/>
          <wp:wrapNone/>
          <wp:docPr id="5" name="Image 5" descr="A black background with a black squar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c6abd31-e9fb-4197-abe8-a904" descr="A black background with a black squar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A7B338" w14:textId="77777777" w:rsidR="00797FDE" w:rsidRPr="00B30572" w:rsidRDefault="00797FDE" w:rsidP="00B305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7C8" w14:textId="77777777" w:rsidR="00A30129" w:rsidRPr="002B48AB" w:rsidRDefault="00A30129" w:rsidP="00A30129">
    <w:pPr>
      <w:pStyle w:val="Platzhalter"/>
      <w:tabs>
        <w:tab w:val="center" w:pos="4820"/>
      </w:tabs>
      <w:rPr>
        <w:sz w:val="4"/>
        <w:szCs w:val="4"/>
        <w:lang w:val="fr-CH"/>
      </w:rPr>
    </w:pPr>
    <w:r w:rsidRPr="002B48AB">
      <w:rPr>
        <w:noProof/>
        <w:sz w:val="4"/>
        <w:szCs w:val="4"/>
      </w:rPr>
      <w:drawing>
        <wp:anchor distT="0" distB="0" distL="114300" distR="114300" simplePos="0" relativeHeight="251660289" behindDoc="1" locked="1" layoutInCell="1" allowOverlap="1" wp14:anchorId="40176915" wp14:editId="5D2711A9">
          <wp:simplePos x="0" y="0"/>
          <wp:positionH relativeFrom="page">
            <wp:posOffset>330835</wp:posOffset>
          </wp:positionH>
          <wp:positionV relativeFrom="page">
            <wp:posOffset>192405</wp:posOffset>
          </wp:positionV>
          <wp:extent cx="1475740" cy="676275"/>
          <wp:effectExtent l="0" t="0" r="0" b="9525"/>
          <wp:wrapNone/>
          <wp:docPr id="357189034" name="Image 357189034" descr="A black background with a black squar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262267" name="Picture 1637262267" descr="A black background with a black squar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48AB">
      <w:rPr>
        <w:sz w:val="4"/>
        <w:szCs w:val="4"/>
        <w:lang w:val="fr-CH"/>
      </w:rPr>
      <w:tab/>
    </w:r>
    <w:sdt>
      <w:sdtPr>
        <w:rPr>
          <w:rFonts w:cs="Arial"/>
          <w:sz w:val="16"/>
          <w:szCs w:val="16"/>
          <w:highlight w:val="white"/>
        </w:rPr>
        <w:tag w:val="Organisation.Direktion"/>
        <w:id w:val="232358604"/>
        <w:dataBinding w:prefixMappings="xmlns:ns='http://schemas.officeatwork.com/CustomXMLPart'" w:xpath="/ns:officeatwork/ns:Organisation.Direktion" w:storeItemID="{EF4FF3E5-9E87-4DF9-89A6-16B6D7475CAE}"/>
        <w:text w:multiLine="1"/>
      </w:sdtPr>
      <w:sdtEndPr/>
      <w:sdtContent>
        <w:r w:rsidRPr="002B48AB">
          <w:rPr>
            <w:rFonts w:cs="Arial"/>
            <w:sz w:val="16"/>
            <w:szCs w:val="16"/>
            <w:highlight w:val="white"/>
          </w:rPr>
          <w:t>Bau- und Verkehrsdirektion - Tiefbauamt</w:t>
        </w:r>
      </w:sdtContent>
    </w:sdt>
  </w:p>
  <w:p w14:paraId="21AF86F5" w14:textId="47A7E4B6" w:rsidR="00797FDE" w:rsidRPr="00A30129" w:rsidRDefault="00797FDE" w:rsidP="00A30129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upUQu7HI3dyUM" int2:id="2VZU27eQ">
      <int2:state int2:value="Rejected" int2:type="AugLoop_Text_Critique"/>
    </int2:textHash>
    <int2:textHash int2:hashCode="kRZaNeUqQHfsXm" int2:id="6sYgIxgG">
      <int2:state int2:value="Rejected" int2:type="AugLoop_Text_Critique"/>
    </int2:textHash>
    <int2:textHash int2:hashCode="RV8n2OTLgW4y9M" int2:id="7FGGFz32">
      <int2:state int2:value="Rejected" int2:type="AugLoop_Text_Critique"/>
    </int2:textHash>
    <int2:textHash int2:hashCode="nmx4alFlBCUaFs" int2:id="8BaHhjSZ">
      <int2:state int2:value="Rejected" int2:type="AugLoop_Text_Critique"/>
    </int2:textHash>
    <int2:textHash int2:hashCode="1iJOMM2Y+klyDx" int2:id="BTqt0FH2">
      <int2:state int2:value="Rejected" int2:type="AugLoop_Text_Critique"/>
    </int2:textHash>
    <int2:textHash int2:hashCode="2aHulC0bHXEtG9" int2:id="H5KOq6Ap">
      <int2:state int2:value="Rejected" int2:type="AugLoop_Text_Critique"/>
    </int2:textHash>
    <int2:textHash int2:hashCode="BAk/DnHLu+nP70" int2:id="IBjqYuh1">
      <int2:state int2:value="Rejected" int2:type="AugLoop_Text_Critique"/>
    </int2:textHash>
    <int2:textHash int2:hashCode="7KdSB24+bwQV/U" int2:id="ISs0mL1t">
      <int2:state int2:value="Rejected" int2:type="AugLoop_Text_Critique"/>
    </int2:textHash>
    <int2:textHash int2:hashCode="CRXk2HCueYrp6h" int2:id="OH0sSWtb">
      <int2:state int2:value="Rejected" int2:type="AugLoop_Text_Critique"/>
    </int2:textHash>
    <int2:textHash int2:hashCode="jgnguiXNzGkcOg" int2:id="SdYpp5SK">
      <int2:state int2:value="Rejected" int2:type="AugLoop_Text_Critique"/>
    </int2:textHash>
    <int2:textHash int2:hashCode="BYDQXTD2T9etBe" int2:id="UCsF0vDQ">
      <int2:state int2:value="Rejected" int2:type="AugLoop_Text_Critique"/>
    </int2:textHash>
    <int2:textHash int2:hashCode="RZklv48Lzj04sf" int2:id="Ztpzynex">
      <int2:state int2:value="Rejected" int2:type="AugLoop_Text_Critique"/>
    </int2:textHash>
    <int2:textHash int2:hashCode="EkBDuEVqK3R7xG" int2:id="cdHphHJK">
      <int2:state int2:value="Rejected" int2:type="AugLoop_Text_Critique"/>
    </int2:textHash>
    <int2:textHash int2:hashCode="jWyXAH9Oxn+V7C" int2:id="dC0UU35Q">
      <int2:state int2:value="Rejected" int2:type="AugLoop_Text_Critique"/>
    </int2:textHash>
    <int2:textHash int2:hashCode="hg26OBuIWHQKTW" int2:id="diqYnAeS">
      <int2:state int2:value="Rejected" int2:type="AugLoop_Text_Critique"/>
    </int2:textHash>
    <int2:textHash int2:hashCode="ZpMt6tVyLdPjfa" int2:id="gCPX0Sop">
      <int2:state int2:value="Rejected" int2:type="AugLoop_Text_Critique"/>
    </int2:textHash>
    <int2:textHash int2:hashCode="snZJyb+SYKhUF3" int2:id="gi0UgJV3">
      <int2:state int2:value="Rejected" int2:type="AugLoop_Text_Critique"/>
    </int2:textHash>
    <int2:textHash int2:hashCode="ibi0D24GL4Q/3X" int2:id="i0FcONk3">
      <int2:state int2:value="Rejected" int2:type="AugLoop_Text_Critique"/>
    </int2:textHash>
    <int2:textHash int2:hashCode="LqfdRqIuAVGN2T" int2:id="iBnYusrg">
      <int2:state int2:value="Rejected" int2:type="AugLoop_Text_Critique"/>
    </int2:textHash>
    <int2:textHash int2:hashCode="lXppKfIgK1DAUH" int2:id="iXA9YCoM">
      <int2:state int2:value="Rejected" int2:type="AugLoop_Text_Critique"/>
    </int2:textHash>
    <int2:textHash int2:hashCode="t2MDjmMVlUN04g" int2:id="kOmhMrTy">
      <int2:state int2:value="Rejected" int2:type="AugLoop_Text_Critique"/>
    </int2:textHash>
    <int2:textHash int2:hashCode="Wezl28P5+jtzgE" int2:id="ooeTyvsk">
      <int2:state int2:value="Rejected" int2:type="AugLoop_Text_Critique"/>
    </int2:textHash>
    <int2:textHash int2:hashCode="A+Z80ve0N7j0dA" int2:id="qrvcp44i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851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58613E6B"/>
    <w:multiLevelType w:val="multilevel"/>
    <w:tmpl w:val="98B28E36"/>
    <w:lvl w:ilvl="0">
      <w:start w:val="1"/>
      <w:numFmt w:val="bullet"/>
      <w:pStyle w:val="Listepuces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Listepuces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7F425BF"/>
    <w:multiLevelType w:val="hybridMultilevel"/>
    <w:tmpl w:val="84A2AFA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A7D00"/>
    <w:multiLevelType w:val="multilevel"/>
    <w:tmpl w:val="A50687FE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num w:numId="1" w16cid:durableId="1363281657">
    <w:abstractNumId w:val="2"/>
  </w:num>
  <w:num w:numId="2" w16cid:durableId="1999266391">
    <w:abstractNumId w:val="0"/>
  </w:num>
  <w:num w:numId="3" w16cid:durableId="1154688148">
    <w:abstractNumId w:val="3"/>
  </w:num>
  <w:num w:numId="4" w16cid:durableId="1770202142">
    <w:abstractNumId w:val="1"/>
  </w:num>
  <w:num w:numId="5" w16cid:durableId="266735201">
    <w:abstractNumId w:val="5"/>
  </w:num>
  <w:num w:numId="6" w16cid:durableId="10495736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CH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6" w:nlCheck="1" w:checkStyle="0"/>
  <w:activeWritingStyle w:appName="MSWord" w:lang="de-CH" w:vendorID="64" w:dllVersion="6" w:nlCheck="1" w:checkStyle="0"/>
  <w:proofState w:spelling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ocumentProtection w:edit="readOnly" w:formatting="1" w:enforcement="1" w:cryptProviderType="rsaAES" w:cryptAlgorithmClass="hash" w:cryptAlgorithmType="typeAny" w:cryptAlgorithmSid="14" w:cryptSpinCount="100000" w:hash="vY5OMHn+WpUKtPT1EB2EUle6UgcayExgJihb3JiBgAEla3rCRTUlrNOO5ZJbMDfD8dNKqwjtT7CBrwEUR1VC5w==" w:salt="kEc7fR+GjU/vpf/d4AbTkg=="/>
  <w:defaultTabStop w:val="709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2DE"/>
    <w:rsid w:val="00000EC7"/>
    <w:rsid w:val="00002978"/>
    <w:rsid w:val="000031EB"/>
    <w:rsid w:val="00004109"/>
    <w:rsid w:val="00004E46"/>
    <w:rsid w:val="0001010F"/>
    <w:rsid w:val="000116E1"/>
    <w:rsid w:val="000118C1"/>
    <w:rsid w:val="000146A7"/>
    <w:rsid w:val="00015D48"/>
    <w:rsid w:val="00016E48"/>
    <w:rsid w:val="00017000"/>
    <w:rsid w:val="000171E6"/>
    <w:rsid w:val="000205E2"/>
    <w:rsid w:val="0002147A"/>
    <w:rsid w:val="000214D5"/>
    <w:rsid w:val="00022547"/>
    <w:rsid w:val="000258FF"/>
    <w:rsid w:val="000266B7"/>
    <w:rsid w:val="0002739A"/>
    <w:rsid w:val="000302B9"/>
    <w:rsid w:val="00031627"/>
    <w:rsid w:val="00032B92"/>
    <w:rsid w:val="00032ED3"/>
    <w:rsid w:val="00032F58"/>
    <w:rsid w:val="0003467F"/>
    <w:rsid w:val="000407BE"/>
    <w:rsid w:val="000409C8"/>
    <w:rsid w:val="00041700"/>
    <w:rsid w:val="00042FA8"/>
    <w:rsid w:val="00043F07"/>
    <w:rsid w:val="0004410F"/>
    <w:rsid w:val="00045DA0"/>
    <w:rsid w:val="00046DCB"/>
    <w:rsid w:val="0004775B"/>
    <w:rsid w:val="00047D8B"/>
    <w:rsid w:val="000509FC"/>
    <w:rsid w:val="0005448A"/>
    <w:rsid w:val="000548BF"/>
    <w:rsid w:val="00054BDC"/>
    <w:rsid w:val="000610F6"/>
    <w:rsid w:val="00061F5D"/>
    <w:rsid w:val="00063BC2"/>
    <w:rsid w:val="00063E45"/>
    <w:rsid w:val="00064406"/>
    <w:rsid w:val="000701F1"/>
    <w:rsid w:val="0007095A"/>
    <w:rsid w:val="00071780"/>
    <w:rsid w:val="0007219F"/>
    <w:rsid w:val="000723FC"/>
    <w:rsid w:val="00073289"/>
    <w:rsid w:val="000822A6"/>
    <w:rsid w:val="000823C7"/>
    <w:rsid w:val="00084759"/>
    <w:rsid w:val="000849A9"/>
    <w:rsid w:val="000907D8"/>
    <w:rsid w:val="000941CA"/>
    <w:rsid w:val="00095CB1"/>
    <w:rsid w:val="0009664E"/>
    <w:rsid w:val="00096E8E"/>
    <w:rsid w:val="00097476"/>
    <w:rsid w:val="000A1884"/>
    <w:rsid w:val="000A246D"/>
    <w:rsid w:val="000A2D1D"/>
    <w:rsid w:val="000A42E5"/>
    <w:rsid w:val="000B0159"/>
    <w:rsid w:val="000B1425"/>
    <w:rsid w:val="000B595D"/>
    <w:rsid w:val="000B64EC"/>
    <w:rsid w:val="000B69C6"/>
    <w:rsid w:val="000C1F94"/>
    <w:rsid w:val="000C3D0B"/>
    <w:rsid w:val="000C49C1"/>
    <w:rsid w:val="000C5AA0"/>
    <w:rsid w:val="000C63CB"/>
    <w:rsid w:val="000D06EA"/>
    <w:rsid w:val="000D1743"/>
    <w:rsid w:val="000D7F08"/>
    <w:rsid w:val="000E0CEF"/>
    <w:rsid w:val="000E174A"/>
    <w:rsid w:val="000E34DF"/>
    <w:rsid w:val="000E3FCA"/>
    <w:rsid w:val="000E756F"/>
    <w:rsid w:val="000F037E"/>
    <w:rsid w:val="000F288B"/>
    <w:rsid w:val="000F576F"/>
    <w:rsid w:val="000F78CE"/>
    <w:rsid w:val="0010021F"/>
    <w:rsid w:val="00102345"/>
    <w:rsid w:val="0010590B"/>
    <w:rsid w:val="00106688"/>
    <w:rsid w:val="001069C5"/>
    <w:rsid w:val="00106DB8"/>
    <w:rsid w:val="001079FA"/>
    <w:rsid w:val="00107F09"/>
    <w:rsid w:val="00112766"/>
    <w:rsid w:val="0011325E"/>
    <w:rsid w:val="001134C7"/>
    <w:rsid w:val="00113CB8"/>
    <w:rsid w:val="00113DAF"/>
    <w:rsid w:val="0011416D"/>
    <w:rsid w:val="0011601D"/>
    <w:rsid w:val="0012151C"/>
    <w:rsid w:val="0012168B"/>
    <w:rsid w:val="001217D3"/>
    <w:rsid w:val="0012316E"/>
    <w:rsid w:val="0012383B"/>
    <w:rsid w:val="00123DC6"/>
    <w:rsid w:val="00124B68"/>
    <w:rsid w:val="00124F23"/>
    <w:rsid w:val="001273A1"/>
    <w:rsid w:val="00127A77"/>
    <w:rsid w:val="00130557"/>
    <w:rsid w:val="001307C8"/>
    <w:rsid w:val="00132E08"/>
    <w:rsid w:val="00134353"/>
    <w:rsid w:val="00134DCB"/>
    <w:rsid w:val="001375AB"/>
    <w:rsid w:val="00137A70"/>
    <w:rsid w:val="00140075"/>
    <w:rsid w:val="00140272"/>
    <w:rsid w:val="001407C6"/>
    <w:rsid w:val="00140D14"/>
    <w:rsid w:val="001431A1"/>
    <w:rsid w:val="00144122"/>
    <w:rsid w:val="00145B95"/>
    <w:rsid w:val="001471AF"/>
    <w:rsid w:val="00154677"/>
    <w:rsid w:val="001550A9"/>
    <w:rsid w:val="0016062C"/>
    <w:rsid w:val="00160C5C"/>
    <w:rsid w:val="0016119E"/>
    <w:rsid w:val="001617BB"/>
    <w:rsid w:val="00166023"/>
    <w:rsid w:val="00167916"/>
    <w:rsid w:val="00170293"/>
    <w:rsid w:val="001707D4"/>
    <w:rsid w:val="00172801"/>
    <w:rsid w:val="00173CAF"/>
    <w:rsid w:val="0017672D"/>
    <w:rsid w:val="00176C99"/>
    <w:rsid w:val="00180A59"/>
    <w:rsid w:val="00183635"/>
    <w:rsid w:val="001846DB"/>
    <w:rsid w:val="00187DC0"/>
    <w:rsid w:val="00187EE6"/>
    <w:rsid w:val="00190A82"/>
    <w:rsid w:val="001914C9"/>
    <w:rsid w:val="00196ABC"/>
    <w:rsid w:val="00196B03"/>
    <w:rsid w:val="00196C0B"/>
    <w:rsid w:val="001A0029"/>
    <w:rsid w:val="001A1655"/>
    <w:rsid w:val="001A666F"/>
    <w:rsid w:val="001B0AC1"/>
    <w:rsid w:val="001B106B"/>
    <w:rsid w:val="001B166D"/>
    <w:rsid w:val="001B1F85"/>
    <w:rsid w:val="001B2970"/>
    <w:rsid w:val="001B4DBF"/>
    <w:rsid w:val="001B5E85"/>
    <w:rsid w:val="001B7825"/>
    <w:rsid w:val="001C1519"/>
    <w:rsid w:val="001C4D4E"/>
    <w:rsid w:val="001D0EB3"/>
    <w:rsid w:val="001D179A"/>
    <w:rsid w:val="001D5E90"/>
    <w:rsid w:val="001E2720"/>
    <w:rsid w:val="001E3FF4"/>
    <w:rsid w:val="001E6BD7"/>
    <w:rsid w:val="001F2AA2"/>
    <w:rsid w:val="001F4671"/>
    <w:rsid w:val="001F4A55"/>
    <w:rsid w:val="001F4A7E"/>
    <w:rsid w:val="001F4B8C"/>
    <w:rsid w:val="001F5DB0"/>
    <w:rsid w:val="001F6C3C"/>
    <w:rsid w:val="002008D7"/>
    <w:rsid w:val="00200C59"/>
    <w:rsid w:val="00203AF7"/>
    <w:rsid w:val="00207D18"/>
    <w:rsid w:val="00212556"/>
    <w:rsid w:val="002141FD"/>
    <w:rsid w:val="00220BEA"/>
    <w:rsid w:val="002214E4"/>
    <w:rsid w:val="00222BB0"/>
    <w:rsid w:val="00224C53"/>
    <w:rsid w:val="00224C9B"/>
    <w:rsid w:val="00225571"/>
    <w:rsid w:val="0022685B"/>
    <w:rsid w:val="002271D4"/>
    <w:rsid w:val="0023205B"/>
    <w:rsid w:val="002324D1"/>
    <w:rsid w:val="002332F6"/>
    <w:rsid w:val="00235D05"/>
    <w:rsid w:val="00236C8A"/>
    <w:rsid w:val="00242AD3"/>
    <w:rsid w:val="00243EED"/>
    <w:rsid w:val="00244323"/>
    <w:rsid w:val="00244C6F"/>
    <w:rsid w:val="002455E1"/>
    <w:rsid w:val="00246EC6"/>
    <w:rsid w:val="0025644A"/>
    <w:rsid w:val="0025674B"/>
    <w:rsid w:val="00256F55"/>
    <w:rsid w:val="0026078F"/>
    <w:rsid w:val="0026280F"/>
    <w:rsid w:val="00266772"/>
    <w:rsid w:val="00267F71"/>
    <w:rsid w:val="002707B2"/>
    <w:rsid w:val="002712AE"/>
    <w:rsid w:val="002770BA"/>
    <w:rsid w:val="00284A0B"/>
    <w:rsid w:val="0028662F"/>
    <w:rsid w:val="002874F3"/>
    <w:rsid w:val="00290E15"/>
    <w:rsid w:val="00290E37"/>
    <w:rsid w:val="0029245E"/>
    <w:rsid w:val="002926F2"/>
    <w:rsid w:val="00292B41"/>
    <w:rsid w:val="0029375B"/>
    <w:rsid w:val="002945F1"/>
    <w:rsid w:val="00294691"/>
    <w:rsid w:val="00295DEC"/>
    <w:rsid w:val="0029669F"/>
    <w:rsid w:val="00297AB4"/>
    <w:rsid w:val="002A3098"/>
    <w:rsid w:val="002A77CD"/>
    <w:rsid w:val="002B5392"/>
    <w:rsid w:val="002C203A"/>
    <w:rsid w:val="002C2DC3"/>
    <w:rsid w:val="002C4AA4"/>
    <w:rsid w:val="002C617B"/>
    <w:rsid w:val="002C6EF1"/>
    <w:rsid w:val="002C72E3"/>
    <w:rsid w:val="002D07D2"/>
    <w:rsid w:val="002D20E7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5E80"/>
    <w:rsid w:val="002E7CBA"/>
    <w:rsid w:val="002F06AA"/>
    <w:rsid w:val="002F534D"/>
    <w:rsid w:val="002F6414"/>
    <w:rsid w:val="002F68A2"/>
    <w:rsid w:val="002F7482"/>
    <w:rsid w:val="00300946"/>
    <w:rsid w:val="0030245A"/>
    <w:rsid w:val="003036BC"/>
    <w:rsid w:val="00305154"/>
    <w:rsid w:val="0030590F"/>
    <w:rsid w:val="003062AD"/>
    <w:rsid w:val="0031139B"/>
    <w:rsid w:val="003127DA"/>
    <w:rsid w:val="0031475F"/>
    <w:rsid w:val="00316B83"/>
    <w:rsid w:val="003170C1"/>
    <w:rsid w:val="00317D66"/>
    <w:rsid w:val="003210FB"/>
    <w:rsid w:val="00321150"/>
    <w:rsid w:val="0032330D"/>
    <w:rsid w:val="00325AC5"/>
    <w:rsid w:val="00326F97"/>
    <w:rsid w:val="00333A1B"/>
    <w:rsid w:val="00335339"/>
    <w:rsid w:val="00335941"/>
    <w:rsid w:val="003359D8"/>
    <w:rsid w:val="00336989"/>
    <w:rsid w:val="00336A76"/>
    <w:rsid w:val="00337BD2"/>
    <w:rsid w:val="003400DC"/>
    <w:rsid w:val="0034154C"/>
    <w:rsid w:val="00342ECE"/>
    <w:rsid w:val="003514EE"/>
    <w:rsid w:val="00351B75"/>
    <w:rsid w:val="00352A0E"/>
    <w:rsid w:val="00353A5C"/>
    <w:rsid w:val="003559F0"/>
    <w:rsid w:val="00356397"/>
    <w:rsid w:val="003628F5"/>
    <w:rsid w:val="00363671"/>
    <w:rsid w:val="00364EE3"/>
    <w:rsid w:val="003663E7"/>
    <w:rsid w:val="00367A93"/>
    <w:rsid w:val="003701D7"/>
    <w:rsid w:val="003722B9"/>
    <w:rsid w:val="00374B5C"/>
    <w:rsid w:val="003757E4"/>
    <w:rsid w:val="00375834"/>
    <w:rsid w:val="00375D0E"/>
    <w:rsid w:val="003771E2"/>
    <w:rsid w:val="00380D67"/>
    <w:rsid w:val="003879B9"/>
    <w:rsid w:val="0039090B"/>
    <w:rsid w:val="00393A53"/>
    <w:rsid w:val="00396082"/>
    <w:rsid w:val="0039616D"/>
    <w:rsid w:val="00396A4E"/>
    <w:rsid w:val="00397C1C"/>
    <w:rsid w:val="003A33A6"/>
    <w:rsid w:val="003A396E"/>
    <w:rsid w:val="003A4497"/>
    <w:rsid w:val="003A544B"/>
    <w:rsid w:val="003A73D2"/>
    <w:rsid w:val="003A7782"/>
    <w:rsid w:val="003B02F8"/>
    <w:rsid w:val="003B2CBD"/>
    <w:rsid w:val="003B4BF5"/>
    <w:rsid w:val="003B6725"/>
    <w:rsid w:val="003C0414"/>
    <w:rsid w:val="003C1443"/>
    <w:rsid w:val="003C28AA"/>
    <w:rsid w:val="003C29F3"/>
    <w:rsid w:val="003C3613"/>
    <w:rsid w:val="003C561F"/>
    <w:rsid w:val="003C60DA"/>
    <w:rsid w:val="003D0FAA"/>
    <w:rsid w:val="003D1066"/>
    <w:rsid w:val="003D1912"/>
    <w:rsid w:val="003D3C83"/>
    <w:rsid w:val="003D4763"/>
    <w:rsid w:val="003D4FCF"/>
    <w:rsid w:val="003E0D7F"/>
    <w:rsid w:val="003E32FB"/>
    <w:rsid w:val="003F1A56"/>
    <w:rsid w:val="003F612A"/>
    <w:rsid w:val="003F70F2"/>
    <w:rsid w:val="003F711B"/>
    <w:rsid w:val="004007B2"/>
    <w:rsid w:val="0040593D"/>
    <w:rsid w:val="004063D5"/>
    <w:rsid w:val="00406623"/>
    <w:rsid w:val="00407A82"/>
    <w:rsid w:val="00410AF1"/>
    <w:rsid w:val="00413C32"/>
    <w:rsid w:val="00414C1A"/>
    <w:rsid w:val="004165DE"/>
    <w:rsid w:val="0042107F"/>
    <w:rsid w:val="004212A5"/>
    <w:rsid w:val="00421DB9"/>
    <w:rsid w:val="004234C1"/>
    <w:rsid w:val="0042577D"/>
    <w:rsid w:val="00427E73"/>
    <w:rsid w:val="004325DF"/>
    <w:rsid w:val="0043327D"/>
    <w:rsid w:val="004378C7"/>
    <w:rsid w:val="0044096D"/>
    <w:rsid w:val="004422EF"/>
    <w:rsid w:val="00446646"/>
    <w:rsid w:val="00446C6D"/>
    <w:rsid w:val="004519B6"/>
    <w:rsid w:val="004528EF"/>
    <w:rsid w:val="00452D49"/>
    <w:rsid w:val="00452E96"/>
    <w:rsid w:val="0045782A"/>
    <w:rsid w:val="004607F4"/>
    <w:rsid w:val="00460A0C"/>
    <w:rsid w:val="00462167"/>
    <w:rsid w:val="00464E1D"/>
    <w:rsid w:val="00466CA6"/>
    <w:rsid w:val="00467B06"/>
    <w:rsid w:val="00470BD2"/>
    <w:rsid w:val="004714DD"/>
    <w:rsid w:val="00481775"/>
    <w:rsid w:val="00482FCC"/>
    <w:rsid w:val="004831CD"/>
    <w:rsid w:val="004838EB"/>
    <w:rsid w:val="00484FC6"/>
    <w:rsid w:val="004866E9"/>
    <w:rsid w:val="00486DBB"/>
    <w:rsid w:val="004904BE"/>
    <w:rsid w:val="00491992"/>
    <w:rsid w:val="004920E2"/>
    <w:rsid w:val="00492A86"/>
    <w:rsid w:val="0049364E"/>
    <w:rsid w:val="00494FD7"/>
    <w:rsid w:val="0049577D"/>
    <w:rsid w:val="0049585A"/>
    <w:rsid w:val="004971E6"/>
    <w:rsid w:val="004A039B"/>
    <w:rsid w:val="004A0479"/>
    <w:rsid w:val="004A0B9F"/>
    <w:rsid w:val="004A1179"/>
    <w:rsid w:val="004A1E96"/>
    <w:rsid w:val="004A41E9"/>
    <w:rsid w:val="004A5AD5"/>
    <w:rsid w:val="004A5BB7"/>
    <w:rsid w:val="004A60C5"/>
    <w:rsid w:val="004A640B"/>
    <w:rsid w:val="004A6CB2"/>
    <w:rsid w:val="004B0FDB"/>
    <w:rsid w:val="004B173C"/>
    <w:rsid w:val="004B1CE2"/>
    <w:rsid w:val="004B5A6F"/>
    <w:rsid w:val="004B6A97"/>
    <w:rsid w:val="004C1329"/>
    <w:rsid w:val="004C1DBC"/>
    <w:rsid w:val="004C2FA4"/>
    <w:rsid w:val="004C3880"/>
    <w:rsid w:val="004C442B"/>
    <w:rsid w:val="004C4706"/>
    <w:rsid w:val="004C575A"/>
    <w:rsid w:val="004C581E"/>
    <w:rsid w:val="004D0F2F"/>
    <w:rsid w:val="004D12CC"/>
    <w:rsid w:val="004D179F"/>
    <w:rsid w:val="004D21CD"/>
    <w:rsid w:val="004D411D"/>
    <w:rsid w:val="004D5349"/>
    <w:rsid w:val="004D5898"/>
    <w:rsid w:val="004D5B31"/>
    <w:rsid w:val="004D5F14"/>
    <w:rsid w:val="004D606F"/>
    <w:rsid w:val="004E1306"/>
    <w:rsid w:val="004E1CD2"/>
    <w:rsid w:val="004E222C"/>
    <w:rsid w:val="004E2BF5"/>
    <w:rsid w:val="004E4D07"/>
    <w:rsid w:val="004E579E"/>
    <w:rsid w:val="004E5C94"/>
    <w:rsid w:val="004F1BCC"/>
    <w:rsid w:val="004F31FE"/>
    <w:rsid w:val="004F374E"/>
    <w:rsid w:val="004F4E1F"/>
    <w:rsid w:val="004F5A57"/>
    <w:rsid w:val="00500294"/>
    <w:rsid w:val="005011A0"/>
    <w:rsid w:val="00501AEF"/>
    <w:rsid w:val="00503C04"/>
    <w:rsid w:val="00510834"/>
    <w:rsid w:val="00513F66"/>
    <w:rsid w:val="005161DB"/>
    <w:rsid w:val="0051679B"/>
    <w:rsid w:val="00516C61"/>
    <w:rsid w:val="00521A28"/>
    <w:rsid w:val="005244F2"/>
    <w:rsid w:val="00526C93"/>
    <w:rsid w:val="00530B4B"/>
    <w:rsid w:val="00530E6E"/>
    <w:rsid w:val="00532631"/>
    <w:rsid w:val="005331B4"/>
    <w:rsid w:val="005337DE"/>
    <w:rsid w:val="00535406"/>
    <w:rsid w:val="00535EA2"/>
    <w:rsid w:val="00536A91"/>
    <w:rsid w:val="00537410"/>
    <w:rsid w:val="00537C85"/>
    <w:rsid w:val="00537E02"/>
    <w:rsid w:val="00540A95"/>
    <w:rsid w:val="00542DE9"/>
    <w:rsid w:val="00543724"/>
    <w:rsid w:val="00543872"/>
    <w:rsid w:val="00543CAB"/>
    <w:rsid w:val="00543F57"/>
    <w:rsid w:val="0054591C"/>
    <w:rsid w:val="00550787"/>
    <w:rsid w:val="00550ABF"/>
    <w:rsid w:val="00551F69"/>
    <w:rsid w:val="00552BFE"/>
    <w:rsid w:val="00553E1F"/>
    <w:rsid w:val="00554197"/>
    <w:rsid w:val="00554B1D"/>
    <w:rsid w:val="0055630A"/>
    <w:rsid w:val="0056080A"/>
    <w:rsid w:val="00560F3C"/>
    <w:rsid w:val="00562702"/>
    <w:rsid w:val="00562E7B"/>
    <w:rsid w:val="005667D1"/>
    <w:rsid w:val="0057231B"/>
    <w:rsid w:val="005727F9"/>
    <w:rsid w:val="00574AAC"/>
    <w:rsid w:val="005818BC"/>
    <w:rsid w:val="00581FD9"/>
    <w:rsid w:val="00584F3F"/>
    <w:rsid w:val="0058631B"/>
    <w:rsid w:val="00587481"/>
    <w:rsid w:val="00587D2B"/>
    <w:rsid w:val="00591832"/>
    <w:rsid w:val="00592632"/>
    <w:rsid w:val="0059269A"/>
    <w:rsid w:val="00592841"/>
    <w:rsid w:val="005943C6"/>
    <w:rsid w:val="00595E27"/>
    <w:rsid w:val="00596EEB"/>
    <w:rsid w:val="00597339"/>
    <w:rsid w:val="005A1E39"/>
    <w:rsid w:val="005A3145"/>
    <w:rsid w:val="005A7EB9"/>
    <w:rsid w:val="005B08BA"/>
    <w:rsid w:val="005B25D1"/>
    <w:rsid w:val="005B2835"/>
    <w:rsid w:val="005B3144"/>
    <w:rsid w:val="005B4DEC"/>
    <w:rsid w:val="005B5CD0"/>
    <w:rsid w:val="005B6FD0"/>
    <w:rsid w:val="005C087D"/>
    <w:rsid w:val="005C341D"/>
    <w:rsid w:val="005C6148"/>
    <w:rsid w:val="005D056F"/>
    <w:rsid w:val="005D05F7"/>
    <w:rsid w:val="005D0773"/>
    <w:rsid w:val="005D161E"/>
    <w:rsid w:val="005D31D0"/>
    <w:rsid w:val="005D4FBB"/>
    <w:rsid w:val="005D682F"/>
    <w:rsid w:val="005E0A36"/>
    <w:rsid w:val="005E3592"/>
    <w:rsid w:val="005E3F3D"/>
    <w:rsid w:val="005E46D2"/>
    <w:rsid w:val="005E74A9"/>
    <w:rsid w:val="005E7CA6"/>
    <w:rsid w:val="005F0F25"/>
    <w:rsid w:val="005F4BE5"/>
    <w:rsid w:val="005F5601"/>
    <w:rsid w:val="005F60CA"/>
    <w:rsid w:val="005F64F0"/>
    <w:rsid w:val="005F66FE"/>
    <w:rsid w:val="005F6B9A"/>
    <w:rsid w:val="006024CC"/>
    <w:rsid w:val="00602616"/>
    <w:rsid w:val="006044D5"/>
    <w:rsid w:val="006051C4"/>
    <w:rsid w:val="0060750F"/>
    <w:rsid w:val="006103D6"/>
    <w:rsid w:val="00611AE7"/>
    <w:rsid w:val="00613678"/>
    <w:rsid w:val="00614396"/>
    <w:rsid w:val="00614ABD"/>
    <w:rsid w:val="00615555"/>
    <w:rsid w:val="006200A2"/>
    <w:rsid w:val="006201A2"/>
    <w:rsid w:val="00621CAF"/>
    <w:rsid w:val="0062299A"/>
    <w:rsid w:val="00622FDC"/>
    <w:rsid w:val="00624BD8"/>
    <w:rsid w:val="00625020"/>
    <w:rsid w:val="006304C2"/>
    <w:rsid w:val="00630D2C"/>
    <w:rsid w:val="00631E61"/>
    <w:rsid w:val="00632704"/>
    <w:rsid w:val="0063521D"/>
    <w:rsid w:val="00635DEE"/>
    <w:rsid w:val="006368C5"/>
    <w:rsid w:val="0064065F"/>
    <w:rsid w:val="006407DE"/>
    <w:rsid w:val="00642493"/>
    <w:rsid w:val="00642E05"/>
    <w:rsid w:val="00642F26"/>
    <w:rsid w:val="0064360F"/>
    <w:rsid w:val="00643BCD"/>
    <w:rsid w:val="00643EFA"/>
    <w:rsid w:val="00645850"/>
    <w:rsid w:val="006513D1"/>
    <w:rsid w:val="00651C2B"/>
    <w:rsid w:val="00652553"/>
    <w:rsid w:val="0065274C"/>
    <w:rsid w:val="00652B04"/>
    <w:rsid w:val="00654AE1"/>
    <w:rsid w:val="006562E0"/>
    <w:rsid w:val="006564EF"/>
    <w:rsid w:val="00657051"/>
    <w:rsid w:val="00662C23"/>
    <w:rsid w:val="0066491F"/>
    <w:rsid w:val="00666A91"/>
    <w:rsid w:val="00670027"/>
    <w:rsid w:val="006704EE"/>
    <w:rsid w:val="0068083D"/>
    <w:rsid w:val="006822FA"/>
    <w:rsid w:val="006854F3"/>
    <w:rsid w:val="00686D14"/>
    <w:rsid w:val="00687ED7"/>
    <w:rsid w:val="006919A1"/>
    <w:rsid w:val="00693B4C"/>
    <w:rsid w:val="00694321"/>
    <w:rsid w:val="0069453E"/>
    <w:rsid w:val="0069537F"/>
    <w:rsid w:val="006A05E2"/>
    <w:rsid w:val="006A1E17"/>
    <w:rsid w:val="006B0524"/>
    <w:rsid w:val="006B3473"/>
    <w:rsid w:val="006B3C64"/>
    <w:rsid w:val="006B45A6"/>
    <w:rsid w:val="006B61C1"/>
    <w:rsid w:val="006B671D"/>
    <w:rsid w:val="006C055A"/>
    <w:rsid w:val="006C11E5"/>
    <w:rsid w:val="006C144C"/>
    <w:rsid w:val="006C1669"/>
    <w:rsid w:val="006C1863"/>
    <w:rsid w:val="006C2D4C"/>
    <w:rsid w:val="006C5513"/>
    <w:rsid w:val="006C7289"/>
    <w:rsid w:val="006D7DC8"/>
    <w:rsid w:val="006E0F4E"/>
    <w:rsid w:val="006E354E"/>
    <w:rsid w:val="006E4FE2"/>
    <w:rsid w:val="006E6B42"/>
    <w:rsid w:val="006E713C"/>
    <w:rsid w:val="006F0345"/>
    <w:rsid w:val="006F0469"/>
    <w:rsid w:val="006F432F"/>
    <w:rsid w:val="006F60D1"/>
    <w:rsid w:val="006F744B"/>
    <w:rsid w:val="006F7CED"/>
    <w:rsid w:val="0070207C"/>
    <w:rsid w:val="007023CA"/>
    <w:rsid w:val="007032B8"/>
    <w:rsid w:val="007032D3"/>
    <w:rsid w:val="00703409"/>
    <w:rsid w:val="007040B6"/>
    <w:rsid w:val="00705076"/>
    <w:rsid w:val="007052DE"/>
    <w:rsid w:val="00705463"/>
    <w:rsid w:val="00706DD2"/>
    <w:rsid w:val="00707DFB"/>
    <w:rsid w:val="00710D1C"/>
    <w:rsid w:val="00711147"/>
    <w:rsid w:val="00711FB3"/>
    <w:rsid w:val="0071432C"/>
    <w:rsid w:val="007147CA"/>
    <w:rsid w:val="0071668C"/>
    <w:rsid w:val="00717C08"/>
    <w:rsid w:val="0072377C"/>
    <w:rsid w:val="00724ACE"/>
    <w:rsid w:val="0072543E"/>
    <w:rsid w:val="007254A0"/>
    <w:rsid w:val="00726997"/>
    <w:rsid w:val="007277E3"/>
    <w:rsid w:val="0073126D"/>
    <w:rsid w:val="00731A17"/>
    <w:rsid w:val="00732D76"/>
    <w:rsid w:val="00734458"/>
    <w:rsid w:val="00735A38"/>
    <w:rsid w:val="007419CF"/>
    <w:rsid w:val="00742A7A"/>
    <w:rsid w:val="007434AC"/>
    <w:rsid w:val="0074487E"/>
    <w:rsid w:val="00745A86"/>
    <w:rsid w:val="00746273"/>
    <w:rsid w:val="00746CAE"/>
    <w:rsid w:val="00747EBD"/>
    <w:rsid w:val="0075029E"/>
    <w:rsid w:val="0075237B"/>
    <w:rsid w:val="00754CB9"/>
    <w:rsid w:val="00754E65"/>
    <w:rsid w:val="00756062"/>
    <w:rsid w:val="00760BEF"/>
    <w:rsid w:val="0076326D"/>
    <w:rsid w:val="00763A45"/>
    <w:rsid w:val="007652AB"/>
    <w:rsid w:val="00765901"/>
    <w:rsid w:val="007710EC"/>
    <w:rsid w:val="00771F4F"/>
    <w:rsid w:val="007721BF"/>
    <w:rsid w:val="00773335"/>
    <w:rsid w:val="00773BD2"/>
    <w:rsid w:val="00774E70"/>
    <w:rsid w:val="00776F97"/>
    <w:rsid w:val="00776FFA"/>
    <w:rsid w:val="00780035"/>
    <w:rsid w:val="007801A9"/>
    <w:rsid w:val="007819EB"/>
    <w:rsid w:val="00784279"/>
    <w:rsid w:val="00786DAD"/>
    <w:rsid w:val="00786EF3"/>
    <w:rsid w:val="007870F2"/>
    <w:rsid w:val="00787D98"/>
    <w:rsid w:val="00790ED9"/>
    <w:rsid w:val="00792BE8"/>
    <w:rsid w:val="00794D49"/>
    <w:rsid w:val="00796CEE"/>
    <w:rsid w:val="0079711E"/>
    <w:rsid w:val="00797FDE"/>
    <w:rsid w:val="007A22F2"/>
    <w:rsid w:val="007A2EF2"/>
    <w:rsid w:val="007A3524"/>
    <w:rsid w:val="007A57DD"/>
    <w:rsid w:val="007A58D6"/>
    <w:rsid w:val="007A5BD6"/>
    <w:rsid w:val="007A61E4"/>
    <w:rsid w:val="007A6304"/>
    <w:rsid w:val="007B0A9B"/>
    <w:rsid w:val="007B0D94"/>
    <w:rsid w:val="007B2D50"/>
    <w:rsid w:val="007B3546"/>
    <w:rsid w:val="007C0B2A"/>
    <w:rsid w:val="007C24BD"/>
    <w:rsid w:val="007C7913"/>
    <w:rsid w:val="007D06C7"/>
    <w:rsid w:val="007D1330"/>
    <w:rsid w:val="007D1949"/>
    <w:rsid w:val="007D4ED3"/>
    <w:rsid w:val="007D5B20"/>
    <w:rsid w:val="007D6F53"/>
    <w:rsid w:val="007E0460"/>
    <w:rsid w:val="007E2C86"/>
    <w:rsid w:val="007E3459"/>
    <w:rsid w:val="007E65E8"/>
    <w:rsid w:val="007F0876"/>
    <w:rsid w:val="007F155E"/>
    <w:rsid w:val="007F1DDF"/>
    <w:rsid w:val="007F2BB2"/>
    <w:rsid w:val="007F34B1"/>
    <w:rsid w:val="007F66FD"/>
    <w:rsid w:val="007F6C97"/>
    <w:rsid w:val="0080056C"/>
    <w:rsid w:val="00801778"/>
    <w:rsid w:val="00802F50"/>
    <w:rsid w:val="00807940"/>
    <w:rsid w:val="00810972"/>
    <w:rsid w:val="00812B7C"/>
    <w:rsid w:val="00814BE6"/>
    <w:rsid w:val="0081508F"/>
    <w:rsid w:val="008212AA"/>
    <w:rsid w:val="008216F3"/>
    <w:rsid w:val="00822A7A"/>
    <w:rsid w:val="00822DAF"/>
    <w:rsid w:val="00824CE1"/>
    <w:rsid w:val="00826D79"/>
    <w:rsid w:val="00832D99"/>
    <w:rsid w:val="00833373"/>
    <w:rsid w:val="00834F3F"/>
    <w:rsid w:val="00835B0B"/>
    <w:rsid w:val="008362D5"/>
    <w:rsid w:val="00840F59"/>
    <w:rsid w:val="008414F2"/>
    <w:rsid w:val="00841B44"/>
    <w:rsid w:val="00843302"/>
    <w:rsid w:val="0084342B"/>
    <w:rsid w:val="00843E1D"/>
    <w:rsid w:val="008441CC"/>
    <w:rsid w:val="00844DF7"/>
    <w:rsid w:val="008456E1"/>
    <w:rsid w:val="008458C8"/>
    <w:rsid w:val="00845A32"/>
    <w:rsid w:val="0084639C"/>
    <w:rsid w:val="0085197C"/>
    <w:rsid w:val="0085281F"/>
    <w:rsid w:val="008528E2"/>
    <w:rsid w:val="00852C5E"/>
    <w:rsid w:val="00853692"/>
    <w:rsid w:val="00853B4E"/>
    <w:rsid w:val="008577F6"/>
    <w:rsid w:val="00857D8A"/>
    <w:rsid w:val="0086195B"/>
    <w:rsid w:val="00863501"/>
    <w:rsid w:val="00865145"/>
    <w:rsid w:val="00865D15"/>
    <w:rsid w:val="0086738D"/>
    <w:rsid w:val="00870017"/>
    <w:rsid w:val="00873E1C"/>
    <w:rsid w:val="00880CCB"/>
    <w:rsid w:val="008822E5"/>
    <w:rsid w:val="00882473"/>
    <w:rsid w:val="00883CC4"/>
    <w:rsid w:val="008849F4"/>
    <w:rsid w:val="00886881"/>
    <w:rsid w:val="0089690A"/>
    <w:rsid w:val="008A0E75"/>
    <w:rsid w:val="008A2609"/>
    <w:rsid w:val="008A2BFF"/>
    <w:rsid w:val="008A3A66"/>
    <w:rsid w:val="008A43FB"/>
    <w:rsid w:val="008B0C99"/>
    <w:rsid w:val="008B14C2"/>
    <w:rsid w:val="008B3295"/>
    <w:rsid w:val="008B4237"/>
    <w:rsid w:val="008B6C1A"/>
    <w:rsid w:val="008B6E4E"/>
    <w:rsid w:val="008C0165"/>
    <w:rsid w:val="008C02A7"/>
    <w:rsid w:val="008C0C6F"/>
    <w:rsid w:val="008C11CF"/>
    <w:rsid w:val="008C1D25"/>
    <w:rsid w:val="008C2769"/>
    <w:rsid w:val="008C3601"/>
    <w:rsid w:val="008D07FD"/>
    <w:rsid w:val="008D2891"/>
    <w:rsid w:val="008D331E"/>
    <w:rsid w:val="008D57E8"/>
    <w:rsid w:val="008D5C88"/>
    <w:rsid w:val="008D6E0C"/>
    <w:rsid w:val="008E0CD6"/>
    <w:rsid w:val="008E1A2D"/>
    <w:rsid w:val="008E3CDA"/>
    <w:rsid w:val="008E44E6"/>
    <w:rsid w:val="008E56D7"/>
    <w:rsid w:val="008E68A3"/>
    <w:rsid w:val="008E7456"/>
    <w:rsid w:val="008F1D13"/>
    <w:rsid w:val="008F23FC"/>
    <w:rsid w:val="008F30AE"/>
    <w:rsid w:val="008F6762"/>
    <w:rsid w:val="0090347A"/>
    <w:rsid w:val="00904EB5"/>
    <w:rsid w:val="009052E4"/>
    <w:rsid w:val="009054AD"/>
    <w:rsid w:val="009054F9"/>
    <w:rsid w:val="0090753C"/>
    <w:rsid w:val="00911410"/>
    <w:rsid w:val="009114C9"/>
    <w:rsid w:val="009118D7"/>
    <w:rsid w:val="00913373"/>
    <w:rsid w:val="009146CC"/>
    <w:rsid w:val="00914C19"/>
    <w:rsid w:val="00915303"/>
    <w:rsid w:val="009207A3"/>
    <w:rsid w:val="00920EF1"/>
    <w:rsid w:val="0092110F"/>
    <w:rsid w:val="00924E73"/>
    <w:rsid w:val="00925E71"/>
    <w:rsid w:val="0092680C"/>
    <w:rsid w:val="00930CA8"/>
    <w:rsid w:val="00932554"/>
    <w:rsid w:val="00932BDB"/>
    <w:rsid w:val="009343E7"/>
    <w:rsid w:val="009344CF"/>
    <w:rsid w:val="00935A5B"/>
    <w:rsid w:val="00935B76"/>
    <w:rsid w:val="0093619F"/>
    <w:rsid w:val="009427E5"/>
    <w:rsid w:val="00942BB4"/>
    <w:rsid w:val="009454B7"/>
    <w:rsid w:val="00946358"/>
    <w:rsid w:val="00955032"/>
    <w:rsid w:val="009568A7"/>
    <w:rsid w:val="009613D8"/>
    <w:rsid w:val="00961618"/>
    <w:rsid w:val="00961D75"/>
    <w:rsid w:val="00962A55"/>
    <w:rsid w:val="00965379"/>
    <w:rsid w:val="0096727C"/>
    <w:rsid w:val="00970F8C"/>
    <w:rsid w:val="00971F77"/>
    <w:rsid w:val="00972262"/>
    <w:rsid w:val="0097384E"/>
    <w:rsid w:val="00974275"/>
    <w:rsid w:val="009746FC"/>
    <w:rsid w:val="009758AD"/>
    <w:rsid w:val="0098029F"/>
    <w:rsid w:val="009804FC"/>
    <w:rsid w:val="009808C0"/>
    <w:rsid w:val="0098474B"/>
    <w:rsid w:val="009855A7"/>
    <w:rsid w:val="00986522"/>
    <w:rsid w:val="00987DE9"/>
    <w:rsid w:val="00990764"/>
    <w:rsid w:val="009918A9"/>
    <w:rsid w:val="009919D4"/>
    <w:rsid w:val="00992B8D"/>
    <w:rsid w:val="009941FD"/>
    <w:rsid w:val="0099425F"/>
    <w:rsid w:val="009945BA"/>
    <w:rsid w:val="00995213"/>
    <w:rsid w:val="00995CBA"/>
    <w:rsid w:val="0099678C"/>
    <w:rsid w:val="00997689"/>
    <w:rsid w:val="009A01B9"/>
    <w:rsid w:val="009A087B"/>
    <w:rsid w:val="009A252B"/>
    <w:rsid w:val="009A275C"/>
    <w:rsid w:val="009A48D0"/>
    <w:rsid w:val="009A6099"/>
    <w:rsid w:val="009A6FFD"/>
    <w:rsid w:val="009B04BF"/>
    <w:rsid w:val="009B0C96"/>
    <w:rsid w:val="009B1814"/>
    <w:rsid w:val="009B1B57"/>
    <w:rsid w:val="009B272B"/>
    <w:rsid w:val="009C222B"/>
    <w:rsid w:val="009C60F7"/>
    <w:rsid w:val="009C67A8"/>
    <w:rsid w:val="009D0B5C"/>
    <w:rsid w:val="009D1BBE"/>
    <w:rsid w:val="009D201B"/>
    <w:rsid w:val="009D2824"/>
    <w:rsid w:val="009D3F94"/>
    <w:rsid w:val="009D52E9"/>
    <w:rsid w:val="009D5D9C"/>
    <w:rsid w:val="009D703D"/>
    <w:rsid w:val="009D7905"/>
    <w:rsid w:val="009E0B5E"/>
    <w:rsid w:val="009E1C2C"/>
    <w:rsid w:val="009E2171"/>
    <w:rsid w:val="009E363A"/>
    <w:rsid w:val="009E537F"/>
    <w:rsid w:val="009E5BCA"/>
    <w:rsid w:val="009E5F6B"/>
    <w:rsid w:val="009E6CE1"/>
    <w:rsid w:val="009F1B31"/>
    <w:rsid w:val="009F6AD9"/>
    <w:rsid w:val="009F77F3"/>
    <w:rsid w:val="00A02DA9"/>
    <w:rsid w:val="00A037AB"/>
    <w:rsid w:val="00A044AA"/>
    <w:rsid w:val="00A04CC5"/>
    <w:rsid w:val="00A067D5"/>
    <w:rsid w:val="00A06F53"/>
    <w:rsid w:val="00A12B05"/>
    <w:rsid w:val="00A15841"/>
    <w:rsid w:val="00A21C4C"/>
    <w:rsid w:val="00A222B5"/>
    <w:rsid w:val="00A231C9"/>
    <w:rsid w:val="00A26A74"/>
    <w:rsid w:val="00A30129"/>
    <w:rsid w:val="00A32746"/>
    <w:rsid w:val="00A35A36"/>
    <w:rsid w:val="00A35C30"/>
    <w:rsid w:val="00A36ED7"/>
    <w:rsid w:val="00A420E2"/>
    <w:rsid w:val="00A42C20"/>
    <w:rsid w:val="00A45E6C"/>
    <w:rsid w:val="00A51ADB"/>
    <w:rsid w:val="00A530B1"/>
    <w:rsid w:val="00A5451D"/>
    <w:rsid w:val="00A55C83"/>
    <w:rsid w:val="00A57815"/>
    <w:rsid w:val="00A6174D"/>
    <w:rsid w:val="00A62F82"/>
    <w:rsid w:val="00A66284"/>
    <w:rsid w:val="00A678AB"/>
    <w:rsid w:val="00A67B6C"/>
    <w:rsid w:val="00A70CDC"/>
    <w:rsid w:val="00A7133D"/>
    <w:rsid w:val="00A76251"/>
    <w:rsid w:val="00A76D18"/>
    <w:rsid w:val="00A770FE"/>
    <w:rsid w:val="00A77B06"/>
    <w:rsid w:val="00A77F78"/>
    <w:rsid w:val="00A82F1A"/>
    <w:rsid w:val="00A83AD2"/>
    <w:rsid w:val="00A83C2A"/>
    <w:rsid w:val="00A83CC6"/>
    <w:rsid w:val="00A84960"/>
    <w:rsid w:val="00A849EB"/>
    <w:rsid w:val="00A84CE3"/>
    <w:rsid w:val="00A84DB7"/>
    <w:rsid w:val="00A84E81"/>
    <w:rsid w:val="00A87DBB"/>
    <w:rsid w:val="00A93BBA"/>
    <w:rsid w:val="00A94E52"/>
    <w:rsid w:val="00AA0E6D"/>
    <w:rsid w:val="00AA1AA0"/>
    <w:rsid w:val="00AA43EF"/>
    <w:rsid w:val="00AA59F3"/>
    <w:rsid w:val="00AA666C"/>
    <w:rsid w:val="00AA7430"/>
    <w:rsid w:val="00AB0567"/>
    <w:rsid w:val="00AB1032"/>
    <w:rsid w:val="00AB553A"/>
    <w:rsid w:val="00AB601A"/>
    <w:rsid w:val="00AC00C8"/>
    <w:rsid w:val="00AC1FC1"/>
    <w:rsid w:val="00AC2415"/>
    <w:rsid w:val="00AC26B5"/>
    <w:rsid w:val="00AC2D5B"/>
    <w:rsid w:val="00AC321A"/>
    <w:rsid w:val="00AC4630"/>
    <w:rsid w:val="00AC6A31"/>
    <w:rsid w:val="00AC6E45"/>
    <w:rsid w:val="00AC7C21"/>
    <w:rsid w:val="00AD138A"/>
    <w:rsid w:val="00AD36B2"/>
    <w:rsid w:val="00AD3DFD"/>
    <w:rsid w:val="00AD5C90"/>
    <w:rsid w:val="00AD7AE5"/>
    <w:rsid w:val="00AE2DE1"/>
    <w:rsid w:val="00AF3845"/>
    <w:rsid w:val="00AF3E89"/>
    <w:rsid w:val="00AF47AE"/>
    <w:rsid w:val="00AF7575"/>
    <w:rsid w:val="00AF7B0B"/>
    <w:rsid w:val="00AF7BA9"/>
    <w:rsid w:val="00AF7CA8"/>
    <w:rsid w:val="00B0249E"/>
    <w:rsid w:val="00B043A7"/>
    <w:rsid w:val="00B0679B"/>
    <w:rsid w:val="00B104EA"/>
    <w:rsid w:val="00B10E92"/>
    <w:rsid w:val="00B11A9B"/>
    <w:rsid w:val="00B124A3"/>
    <w:rsid w:val="00B12BE4"/>
    <w:rsid w:val="00B140B2"/>
    <w:rsid w:val="00B20BFC"/>
    <w:rsid w:val="00B225B2"/>
    <w:rsid w:val="00B23E48"/>
    <w:rsid w:val="00B3021D"/>
    <w:rsid w:val="00B30572"/>
    <w:rsid w:val="00B327F1"/>
    <w:rsid w:val="00B32ABB"/>
    <w:rsid w:val="00B33759"/>
    <w:rsid w:val="00B41FD3"/>
    <w:rsid w:val="00B426D3"/>
    <w:rsid w:val="00B431DE"/>
    <w:rsid w:val="00B451BB"/>
    <w:rsid w:val="00B452C0"/>
    <w:rsid w:val="00B56332"/>
    <w:rsid w:val="00B6127F"/>
    <w:rsid w:val="00B70D03"/>
    <w:rsid w:val="00B71F06"/>
    <w:rsid w:val="00B7699F"/>
    <w:rsid w:val="00B803E7"/>
    <w:rsid w:val="00B810C3"/>
    <w:rsid w:val="00B81154"/>
    <w:rsid w:val="00B82098"/>
    <w:rsid w:val="00B82E14"/>
    <w:rsid w:val="00B8384F"/>
    <w:rsid w:val="00B846FF"/>
    <w:rsid w:val="00B85563"/>
    <w:rsid w:val="00B96CC9"/>
    <w:rsid w:val="00B97D69"/>
    <w:rsid w:val="00B97F73"/>
    <w:rsid w:val="00BA0356"/>
    <w:rsid w:val="00BA4DDE"/>
    <w:rsid w:val="00BA68A9"/>
    <w:rsid w:val="00BA741D"/>
    <w:rsid w:val="00BB155A"/>
    <w:rsid w:val="00BB3D4B"/>
    <w:rsid w:val="00BB49D5"/>
    <w:rsid w:val="00BB4F3E"/>
    <w:rsid w:val="00BB6C6A"/>
    <w:rsid w:val="00BB7A79"/>
    <w:rsid w:val="00BB7ABF"/>
    <w:rsid w:val="00BC3E90"/>
    <w:rsid w:val="00BC655F"/>
    <w:rsid w:val="00BC6CB3"/>
    <w:rsid w:val="00BD3717"/>
    <w:rsid w:val="00BD4A9C"/>
    <w:rsid w:val="00BE1E62"/>
    <w:rsid w:val="00BE7E22"/>
    <w:rsid w:val="00BF6EF4"/>
    <w:rsid w:val="00BF7052"/>
    <w:rsid w:val="00C005C2"/>
    <w:rsid w:val="00C01D2C"/>
    <w:rsid w:val="00C034B4"/>
    <w:rsid w:val="00C05FAB"/>
    <w:rsid w:val="00C104F9"/>
    <w:rsid w:val="00C119E4"/>
    <w:rsid w:val="00C14F75"/>
    <w:rsid w:val="00C1704D"/>
    <w:rsid w:val="00C173F8"/>
    <w:rsid w:val="00C20A22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1636"/>
    <w:rsid w:val="00C31F06"/>
    <w:rsid w:val="00C3438E"/>
    <w:rsid w:val="00C3546C"/>
    <w:rsid w:val="00C3555B"/>
    <w:rsid w:val="00C3674D"/>
    <w:rsid w:val="00C37029"/>
    <w:rsid w:val="00C372A8"/>
    <w:rsid w:val="00C378BE"/>
    <w:rsid w:val="00C44A32"/>
    <w:rsid w:val="00C45A91"/>
    <w:rsid w:val="00C4752E"/>
    <w:rsid w:val="00C477ED"/>
    <w:rsid w:val="00C51D2F"/>
    <w:rsid w:val="00C51DEB"/>
    <w:rsid w:val="00C529A0"/>
    <w:rsid w:val="00C52E8F"/>
    <w:rsid w:val="00C540E0"/>
    <w:rsid w:val="00C542B2"/>
    <w:rsid w:val="00C55150"/>
    <w:rsid w:val="00C558BC"/>
    <w:rsid w:val="00C573A1"/>
    <w:rsid w:val="00C57571"/>
    <w:rsid w:val="00C613E9"/>
    <w:rsid w:val="00C62351"/>
    <w:rsid w:val="00C64459"/>
    <w:rsid w:val="00C64CF2"/>
    <w:rsid w:val="00C6558A"/>
    <w:rsid w:val="00C72351"/>
    <w:rsid w:val="00C73160"/>
    <w:rsid w:val="00C7385E"/>
    <w:rsid w:val="00C7482A"/>
    <w:rsid w:val="00C74920"/>
    <w:rsid w:val="00C822D2"/>
    <w:rsid w:val="00C82C94"/>
    <w:rsid w:val="00C8437A"/>
    <w:rsid w:val="00C852E7"/>
    <w:rsid w:val="00C86D3C"/>
    <w:rsid w:val="00C86E8E"/>
    <w:rsid w:val="00C8751F"/>
    <w:rsid w:val="00C90284"/>
    <w:rsid w:val="00C90365"/>
    <w:rsid w:val="00C93A01"/>
    <w:rsid w:val="00C9495E"/>
    <w:rsid w:val="00C95B12"/>
    <w:rsid w:val="00C97BA3"/>
    <w:rsid w:val="00CA0842"/>
    <w:rsid w:val="00CA1BED"/>
    <w:rsid w:val="00CA2399"/>
    <w:rsid w:val="00CA348A"/>
    <w:rsid w:val="00CA352D"/>
    <w:rsid w:val="00CA366B"/>
    <w:rsid w:val="00CA3C19"/>
    <w:rsid w:val="00CA6658"/>
    <w:rsid w:val="00CA6F26"/>
    <w:rsid w:val="00CB0F47"/>
    <w:rsid w:val="00CB2CE6"/>
    <w:rsid w:val="00CB35D9"/>
    <w:rsid w:val="00CB399B"/>
    <w:rsid w:val="00CB7CB8"/>
    <w:rsid w:val="00CC0A4D"/>
    <w:rsid w:val="00CC4145"/>
    <w:rsid w:val="00CC5D1C"/>
    <w:rsid w:val="00CD159A"/>
    <w:rsid w:val="00CD3865"/>
    <w:rsid w:val="00CE0282"/>
    <w:rsid w:val="00CE0AE1"/>
    <w:rsid w:val="00CE0B88"/>
    <w:rsid w:val="00CE38A5"/>
    <w:rsid w:val="00CE642F"/>
    <w:rsid w:val="00CF08BB"/>
    <w:rsid w:val="00CF137C"/>
    <w:rsid w:val="00CF21E8"/>
    <w:rsid w:val="00CF3AD8"/>
    <w:rsid w:val="00CF3B07"/>
    <w:rsid w:val="00CF4B38"/>
    <w:rsid w:val="00CF69F3"/>
    <w:rsid w:val="00CF71D4"/>
    <w:rsid w:val="00CF76ED"/>
    <w:rsid w:val="00D030AD"/>
    <w:rsid w:val="00D07417"/>
    <w:rsid w:val="00D10107"/>
    <w:rsid w:val="00D10386"/>
    <w:rsid w:val="00D15439"/>
    <w:rsid w:val="00D156FC"/>
    <w:rsid w:val="00D16620"/>
    <w:rsid w:val="00D22B77"/>
    <w:rsid w:val="00D231DB"/>
    <w:rsid w:val="00D25DDC"/>
    <w:rsid w:val="00D267AF"/>
    <w:rsid w:val="00D30E68"/>
    <w:rsid w:val="00D31491"/>
    <w:rsid w:val="00D35579"/>
    <w:rsid w:val="00D37431"/>
    <w:rsid w:val="00D4115E"/>
    <w:rsid w:val="00D46FDE"/>
    <w:rsid w:val="00D47355"/>
    <w:rsid w:val="00D473FF"/>
    <w:rsid w:val="00D5069D"/>
    <w:rsid w:val="00D50C48"/>
    <w:rsid w:val="00D53938"/>
    <w:rsid w:val="00D5485C"/>
    <w:rsid w:val="00D54DF0"/>
    <w:rsid w:val="00D554AB"/>
    <w:rsid w:val="00D57397"/>
    <w:rsid w:val="00D61996"/>
    <w:rsid w:val="00D61E23"/>
    <w:rsid w:val="00D63B12"/>
    <w:rsid w:val="00D665A9"/>
    <w:rsid w:val="00D7604E"/>
    <w:rsid w:val="00D76935"/>
    <w:rsid w:val="00D76C35"/>
    <w:rsid w:val="00D810B7"/>
    <w:rsid w:val="00D85998"/>
    <w:rsid w:val="00D8674A"/>
    <w:rsid w:val="00D91065"/>
    <w:rsid w:val="00D93057"/>
    <w:rsid w:val="00D9415C"/>
    <w:rsid w:val="00D94590"/>
    <w:rsid w:val="00D975C9"/>
    <w:rsid w:val="00D97D62"/>
    <w:rsid w:val="00DA24D2"/>
    <w:rsid w:val="00DA469E"/>
    <w:rsid w:val="00DA5D0F"/>
    <w:rsid w:val="00DB03F7"/>
    <w:rsid w:val="00DB2D55"/>
    <w:rsid w:val="00DB4021"/>
    <w:rsid w:val="00DB5F60"/>
    <w:rsid w:val="00DB600C"/>
    <w:rsid w:val="00DB698D"/>
    <w:rsid w:val="00DB6AC3"/>
    <w:rsid w:val="00DB7675"/>
    <w:rsid w:val="00DC36B9"/>
    <w:rsid w:val="00DC54BA"/>
    <w:rsid w:val="00DC6079"/>
    <w:rsid w:val="00DC6BE7"/>
    <w:rsid w:val="00DD1D5E"/>
    <w:rsid w:val="00DD1F80"/>
    <w:rsid w:val="00DD2BB2"/>
    <w:rsid w:val="00DD2E12"/>
    <w:rsid w:val="00DD5C42"/>
    <w:rsid w:val="00DD63A2"/>
    <w:rsid w:val="00DD63AA"/>
    <w:rsid w:val="00DD665D"/>
    <w:rsid w:val="00DE0955"/>
    <w:rsid w:val="00DE1D8D"/>
    <w:rsid w:val="00DE1F28"/>
    <w:rsid w:val="00DE37BB"/>
    <w:rsid w:val="00DE49FA"/>
    <w:rsid w:val="00DE5544"/>
    <w:rsid w:val="00DE57A9"/>
    <w:rsid w:val="00DF1680"/>
    <w:rsid w:val="00DF4E3D"/>
    <w:rsid w:val="00DF62F4"/>
    <w:rsid w:val="00E0021E"/>
    <w:rsid w:val="00E03097"/>
    <w:rsid w:val="00E0430F"/>
    <w:rsid w:val="00E04A81"/>
    <w:rsid w:val="00E05E7B"/>
    <w:rsid w:val="00E10C40"/>
    <w:rsid w:val="00E121FD"/>
    <w:rsid w:val="00E136E5"/>
    <w:rsid w:val="00E13870"/>
    <w:rsid w:val="00E139F0"/>
    <w:rsid w:val="00E1409F"/>
    <w:rsid w:val="00E15E3B"/>
    <w:rsid w:val="00E16349"/>
    <w:rsid w:val="00E164AC"/>
    <w:rsid w:val="00E16927"/>
    <w:rsid w:val="00E22965"/>
    <w:rsid w:val="00E2351D"/>
    <w:rsid w:val="00E240C0"/>
    <w:rsid w:val="00E25DCD"/>
    <w:rsid w:val="00E269E1"/>
    <w:rsid w:val="00E27BDE"/>
    <w:rsid w:val="00E31EED"/>
    <w:rsid w:val="00E337D0"/>
    <w:rsid w:val="00E367D9"/>
    <w:rsid w:val="00E42F90"/>
    <w:rsid w:val="00E45F13"/>
    <w:rsid w:val="00E479C7"/>
    <w:rsid w:val="00E510BC"/>
    <w:rsid w:val="00E52BA4"/>
    <w:rsid w:val="00E530CC"/>
    <w:rsid w:val="00E56262"/>
    <w:rsid w:val="00E56336"/>
    <w:rsid w:val="00E61256"/>
    <w:rsid w:val="00E62D12"/>
    <w:rsid w:val="00E6559D"/>
    <w:rsid w:val="00E65B01"/>
    <w:rsid w:val="00E65BF8"/>
    <w:rsid w:val="00E66B3B"/>
    <w:rsid w:val="00E73CB2"/>
    <w:rsid w:val="00E746D7"/>
    <w:rsid w:val="00E74CEA"/>
    <w:rsid w:val="00E74E96"/>
    <w:rsid w:val="00E75E18"/>
    <w:rsid w:val="00E80B24"/>
    <w:rsid w:val="00E839BA"/>
    <w:rsid w:val="00E8428A"/>
    <w:rsid w:val="00E9075C"/>
    <w:rsid w:val="00E90D03"/>
    <w:rsid w:val="00E90D0A"/>
    <w:rsid w:val="00E949A8"/>
    <w:rsid w:val="00E96364"/>
    <w:rsid w:val="00EA0F01"/>
    <w:rsid w:val="00EA22A2"/>
    <w:rsid w:val="00EA4A9C"/>
    <w:rsid w:val="00EA5080"/>
    <w:rsid w:val="00EA59B8"/>
    <w:rsid w:val="00EA5A01"/>
    <w:rsid w:val="00EB1BD9"/>
    <w:rsid w:val="00EB7048"/>
    <w:rsid w:val="00EC0A59"/>
    <w:rsid w:val="00EC1D69"/>
    <w:rsid w:val="00EC2984"/>
    <w:rsid w:val="00EC2DF9"/>
    <w:rsid w:val="00EC5230"/>
    <w:rsid w:val="00EC52F7"/>
    <w:rsid w:val="00EC6A5B"/>
    <w:rsid w:val="00EC6EC9"/>
    <w:rsid w:val="00ED0117"/>
    <w:rsid w:val="00ED240B"/>
    <w:rsid w:val="00ED38B1"/>
    <w:rsid w:val="00ED423C"/>
    <w:rsid w:val="00ED60E9"/>
    <w:rsid w:val="00EE0BC4"/>
    <w:rsid w:val="00EE6E36"/>
    <w:rsid w:val="00EE7F26"/>
    <w:rsid w:val="00EF1AEA"/>
    <w:rsid w:val="00EF1E68"/>
    <w:rsid w:val="00EF2F85"/>
    <w:rsid w:val="00EF5E4D"/>
    <w:rsid w:val="00EF7C5B"/>
    <w:rsid w:val="00F00380"/>
    <w:rsid w:val="00F016BC"/>
    <w:rsid w:val="00F01EA9"/>
    <w:rsid w:val="00F03F53"/>
    <w:rsid w:val="00F05199"/>
    <w:rsid w:val="00F052A0"/>
    <w:rsid w:val="00F06430"/>
    <w:rsid w:val="00F0660B"/>
    <w:rsid w:val="00F07D9D"/>
    <w:rsid w:val="00F11F49"/>
    <w:rsid w:val="00F123AE"/>
    <w:rsid w:val="00F12F0A"/>
    <w:rsid w:val="00F13F0C"/>
    <w:rsid w:val="00F1552A"/>
    <w:rsid w:val="00F16C91"/>
    <w:rsid w:val="00F21F7C"/>
    <w:rsid w:val="00F231C1"/>
    <w:rsid w:val="00F25768"/>
    <w:rsid w:val="00F2782D"/>
    <w:rsid w:val="00F320AB"/>
    <w:rsid w:val="00F32B93"/>
    <w:rsid w:val="00F37503"/>
    <w:rsid w:val="00F37F4F"/>
    <w:rsid w:val="00F417C0"/>
    <w:rsid w:val="00F51185"/>
    <w:rsid w:val="00F52CAB"/>
    <w:rsid w:val="00F53B64"/>
    <w:rsid w:val="00F54596"/>
    <w:rsid w:val="00F5551A"/>
    <w:rsid w:val="00F60160"/>
    <w:rsid w:val="00F626F3"/>
    <w:rsid w:val="00F644F2"/>
    <w:rsid w:val="00F65672"/>
    <w:rsid w:val="00F6698B"/>
    <w:rsid w:val="00F70129"/>
    <w:rsid w:val="00F7054A"/>
    <w:rsid w:val="00F70900"/>
    <w:rsid w:val="00F7174D"/>
    <w:rsid w:val="00F72593"/>
    <w:rsid w:val="00F72EF4"/>
    <w:rsid w:val="00F73331"/>
    <w:rsid w:val="00F736A8"/>
    <w:rsid w:val="00F75BEA"/>
    <w:rsid w:val="00F77F7B"/>
    <w:rsid w:val="00F77FFB"/>
    <w:rsid w:val="00F800D9"/>
    <w:rsid w:val="00F80B1B"/>
    <w:rsid w:val="00F8313E"/>
    <w:rsid w:val="00F87174"/>
    <w:rsid w:val="00F91D37"/>
    <w:rsid w:val="00F921E8"/>
    <w:rsid w:val="00F92E65"/>
    <w:rsid w:val="00F93AA6"/>
    <w:rsid w:val="00F940F8"/>
    <w:rsid w:val="00F95779"/>
    <w:rsid w:val="00F9610D"/>
    <w:rsid w:val="00FA4A45"/>
    <w:rsid w:val="00FA6707"/>
    <w:rsid w:val="00FB239D"/>
    <w:rsid w:val="00FB3737"/>
    <w:rsid w:val="00FB5828"/>
    <w:rsid w:val="00FB657F"/>
    <w:rsid w:val="00FB7DDF"/>
    <w:rsid w:val="00FC00E1"/>
    <w:rsid w:val="00FC5023"/>
    <w:rsid w:val="00FD161A"/>
    <w:rsid w:val="00FD2271"/>
    <w:rsid w:val="00FD3D88"/>
    <w:rsid w:val="00FD4120"/>
    <w:rsid w:val="00FD78CE"/>
    <w:rsid w:val="00FE2941"/>
    <w:rsid w:val="00FE351F"/>
    <w:rsid w:val="00FE4553"/>
    <w:rsid w:val="00FE65D2"/>
    <w:rsid w:val="00FE69AF"/>
    <w:rsid w:val="00FE70E5"/>
    <w:rsid w:val="00FE7D09"/>
    <w:rsid w:val="00FF0895"/>
    <w:rsid w:val="00FF0925"/>
    <w:rsid w:val="00FF3009"/>
    <w:rsid w:val="00FF3430"/>
    <w:rsid w:val="00FF36DB"/>
    <w:rsid w:val="00FF48E6"/>
    <w:rsid w:val="00FF5529"/>
    <w:rsid w:val="00FF73D2"/>
    <w:rsid w:val="012C1FE9"/>
    <w:rsid w:val="01321E14"/>
    <w:rsid w:val="016E62DC"/>
    <w:rsid w:val="0172CE4D"/>
    <w:rsid w:val="0185B8D3"/>
    <w:rsid w:val="01B84AC0"/>
    <w:rsid w:val="02681149"/>
    <w:rsid w:val="02E60FF2"/>
    <w:rsid w:val="031DEE60"/>
    <w:rsid w:val="035A3692"/>
    <w:rsid w:val="039C29D8"/>
    <w:rsid w:val="03ACA114"/>
    <w:rsid w:val="040A9D27"/>
    <w:rsid w:val="040F84C6"/>
    <w:rsid w:val="0427BC84"/>
    <w:rsid w:val="04510FE3"/>
    <w:rsid w:val="04800BDB"/>
    <w:rsid w:val="04A21A65"/>
    <w:rsid w:val="052D90DB"/>
    <w:rsid w:val="0550AE92"/>
    <w:rsid w:val="055BA62E"/>
    <w:rsid w:val="05916653"/>
    <w:rsid w:val="059692AE"/>
    <w:rsid w:val="059859F7"/>
    <w:rsid w:val="05BAA128"/>
    <w:rsid w:val="05D6F0E0"/>
    <w:rsid w:val="06F676D2"/>
    <w:rsid w:val="0789BAC9"/>
    <w:rsid w:val="07923B9C"/>
    <w:rsid w:val="07C8E774"/>
    <w:rsid w:val="07E2528C"/>
    <w:rsid w:val="0884233D"/>
    <w:rsid w:val="08E6A383"/>
    <w:rsid w:val="09010F59"/>
    <w:rsid w:val="090E91A2"/>
    <w:rsid w:val="09537CFE"/>
    <w:rsid w:val="0964F28F"/>
    <w:rsid w:val="099477DE"/>
    <w:rsid w:val="0A2BC547"/>
    <w:rsid w:val="0A871373"/>
    <w:rsid w:val="0ABD19CC"/>
    <w:rsid w:val="0AC4AACB"/>
    <w:rsid w:val="0ADE3F21"/>
    <w:rsid w:val="0BC13001"/>
    <w:rsid w:val="0C03CF05"/>
    <w:rsid w:val="0C12924A"/>
    <w:rsid w:val="0C1CF762"/>
    <w:rsid w:val="0C9C2E4A"/>
    <w:rsid w:val="0D1E17AD"/>
    <w:rsid w:val="0D3D4910"/>
    <w:rsid w:val="0D3F5814"/>
    <w:rsid w:val="0D65B856"/>
    <w:rsid w:val="0D841C00"/>
    <w:rsid w:val="0DAA8C5B"/>
    <w:rsid w:val="0DB0DA3D"/>
    <w:rsid w:val="0DDEE7AE"/>
    <w:rsid w:val="0DE202C5"/>
    <w:rsid w:val="0E27C302"/>
    <w:rsid w:val="0E334ACF"/>
    <w:rsid w:val="0E928198"/>
    <w:rsid w:val="0E936259"/>
    <w:rsid w:val="0EC8C7E7"/>
    <w:rsid w:val="0EFF366A"/>
    <w:rsid w:val="0F0188B7"/>
    <w:rsid w:val="0F435D4D"/>
    <w:rsid w:val="0F549824"/>
    <w:rsid w:val="0F716998"/>
    <w:rsid w:val="0FA872C8"/>
    <w:rsid w:val="0FF37EAD"/>
    <w:rsid w:val="106CB827"/>
    <w:rsid w:val="107F1624"/>
    <w:rsid w:val="109D5918"/>
    <w:rsid w:val="10D74028"/>
    <w:rsid w:val="10DF2DAE"/>
    <w:rsid w:val="10E67979"/>
    <w:rsid w:val="1123B030"/>
    <w:rsid w:val="115F63C4"/>
    <w:rsid w:val="116AEB91"/>
    <w:rsid w:val="120E4C77"/>
    <w:rsid w:val="127AFE0F"/>
    <w:rsid w:val="128C38E6"/>
    <w:rsid w:val="128FA71B"/>
    <w:rsid w:val="12E20D7A"/>
    <w:rsid w:val="13387BF2"/>
    <w:rsid w:val="1397CE90"/>
    <w:rsid w:val="13D9E5CD"/>
    <w:rsid w:val="13F4B665"/>
    <w:rsid w:val="1459A2B0"/>
    <w:rsid w:val="149C2471"/>
    <w:rsid w:val="14A76A7C"/>
    <w:rsid w:val="14D6FC58"/>
    <w:rsid w:val="14ED2DC0"/>
    <w:rsid w:val="155FBBFD"/>
    <w:rsid w:val="15694647"/>
    <w:rsid w:val="1570CA3B"/>
    <w:rsid w:val="15727A16"/>
    <w:rsid w:val="15CD2D32"/>
    <w:rsid w:val="15EB2FAF"/>
    <w:rsid w:val="15FF1A56"/>
    <w:rsid w:val="164914FC"/>
    <w:rsid w:val="16701CB4"/>
    <w:rsid w:val="169B4D10"/>
    <w:rsid w:val="16A22F77"/>
    <w:rsid w:val="16A38169"/>
    <w:rsid w:val="16A8185F"/>
    <w:rsid w:val="17083FC6"/>
    <w:rsid w:val="17565AB6"/>
    <w:rsid w:val="17CDD067"/>
    <w:rsid w:val="180BED15"/>
    <w:rsid w:val="186CFDF0"/>
    <w:rsid w:val="1873D64A"/>
    <w:rsid w:val="18DF2FA1"/>
    <w:rsid w:val="190602CE"/>
    <w:rsid w:val="194798DF"/>
    <w:rsid w:val="197D8DF9"/>
    <w:rsid w:val="1A324317"/>
    <w:rsid w:val="1A332D20"/>
    <w:rsid w:val="1A443B5E"/>
    <w:rsid w:val="1A4D578F"/>
    <w:rsid w:val="1A860FF4"/>
    <w:rsid w:val="1A8F5D45"/>
    <w:rsid w:val="1B134FB3"/>
    <w:rsid w:val="1B1F028D"/>
    <w:rsid w:val="1B2A4D24"/>
    <w:rsid w:val="1B3D627A"/>
    <w:rsid w:val="1B4E598F"/>
    <w:rsid w:val="1B536A5D"/>
    <w:rsid w:val="1BF5D3E5"/>
    <w:rsid w:val="1C00047C"/>
    <w:rsid w:val="1C628126"/>
    <w:rsid w:val="1CA1418A"/>
    <w:rsid w:val="1CA9BC9E"/>
    <w:rsid w:val="1D2D06F5"/>
    <w:rsid w:val="1D91A446"/>
    <w:rsid w:val="1E69911F"/>
    <w:rsid w:val="1E69C161"/>
    <w:rsid w:val="1E799E66"/>
    <w:rsid w:val="1EBD2972"/>
    <w:rsid w:val="1F17AC81"/>
    <w:rsid w:val="1F21AC8D"/>
    <w:rsid w:val="1F45C605"/>
    <w:rsid w:val="1F4DDBA9"/>
    <w:rsid w:val="1FD8E24C"/>
    <w:rsid w:val="202C2E27"/>
    <w:rsid w:val="2058F9D3"/>
    <w:rsid w:val="206E9186"/>
    <w:rsid w:val="2091D0BF"/>
    <w:rsid w:val="20A9CDB4"/>
    <w:rsid w:val="20C94508"/>
    <w:rsid w:val="20EA224F"/>
    <w:rsid w:val="2179E617"/>
    <w:rsid w:val="218BFBE9"/>
    <w:rsid w:val="21E70D1B"/>
    <w:rsid w:val="2211FB26"/>
    <w:rsid w:val="224DDB32"/>
    <w:rsid w:val="2251BA90"/>
    <w:rsid w:val="22D43BE3"/>
    <w:rsid w:val="22E09FA1"/>
    <w:rsid w:val="2310830E"/>
    <w:rsid w:val="23187094"/>
    <w:rsid w:val="23600351"/>
    <w:rsid w:val="2363CEE9"/>
    <w:rsid w:val="237CD2CB"/>
    <w:rsid w:val="23909A95"/>
    <w:rsid w:val="23A63248"/>
    <w:rsid w:val="23DCBCAF"/>
    <w:rsid w:val="2400E5CA"/>
    <w:rsid w:val="242CF23A"/>
    <w:rsid w:val="24A614BC"/>
    <w:rsid w:val="24E6CE1D"/>
    <w:rsid w:val="252C6AF6"/>
    <w:rsid w:val="2586EE05"/>
    <w:rsid w:val="258C7546"/>
    <w:rsid w:val="260B885A"/>
    <w:rsid w:val="26442D97"/>
    <w:rsid w:val="2649D2F6"/>
    <w:rsid w:val="26614C2D"/>
    <w:rsid w:val="267AB0F8"/>
    <w:rsid w:val="26A35D31"/>
    <w:rsid w:val="26BFCBFE"/>
    <w:rsid w:val="26E86AA4"/>
    <w:rsid w:val="26F8CB6C"/>
    <w:rsid w:val="272AABEC"/>
    <w:rsid w:val="272B80CD"/>
    <w:rsid w:val="274E9018"/>
    <w:rsid w:val="274FDF4F"/>
    <w:rsid w:val="28567583"/>
    <w:rsid w:val="287BD671"/>
    <w:rsid w:val="28BE8EC7"/>
    <w:rsid w:val="28D456ED"/>
    <w:rsid w:val="2900635D"/>
    <w:rsid w:val="2A123AD3"/>
    <w:rsid w:val="2A483617"/>
    <w:rsid w:val="2A63218F"/>
    <w:rsid w:val="2A70274E"/>
    <w:rsid w:val="2AC4D75D"/>
    <w:rsid w:val="2B1AFC13"/>
    <w:rsid w:val="2B1F4782"/>
    <w:rsid w:val="2B34A0DA"/>
    <w:rsid w:val="2B3647F6"/>
    <w:rsid w:val="2B745D4B"/>
    <w:rsid w:val="2B9BAC7A"/>
    <w:rsid w:val="2BC60B43"/>
    <w:rsid w:val="2C8405AC"/>
    <w:rsid w:val="2D7B0CFA"/>
    <w:rsid w:val="2D8199F4"/>
    <w:rsid w:val="2D8B52AE"/>
    <w:rsid w:val="2DCDEDD3"/>
    <w:rsid w:val="2DE5921F"/>
    <w:rsid w:val="2E3B2FF6"/>
    <w:rsid w:val="2E44F648"/>
    <w:rsid w:val="2E748806"/>
    <w:rsid w:val="2E82F5BE"/>
    <w:rsid w:val="2F1B07FA"/>
    <w:rsid w:val="2F537024"/>
    <w:rsid w:val="2F89F846"/>
    <w:rsid w:val="2FEC4E56"/>
    <w:rsid w:val="3052E04B"/>
    <w:rsid w:val="30A10C14"/>
    <w:rsid w:val="30D18E32"/>
    <w:rsid w:val="310E4F5F"/>
    <w:rsid w:val="3117051C"/>
    <w:rsid w:val="312171FF"/>
    <w:rsid w:val="3128EA5B"/>
    <w:rsid w:val="31932D04"/>
    <w:rsid w:val="31988765"/>
    <w:rsid w:val="31A9D67B"/>
    <w:rsid w:val="31AC28C8"/>
    <w:rsid w:val="31E60FD8"/>
    <w:rsid w:val="32582AD8"/>
    <w:rsid w:val="3265710D"/>
    <w:rsid w:val="32E11D3A"/>
    <w:rsid w:val="3326A6D8"/>
    <w:rsid w:val="3355D3C9"/>
    <w:rsid w:val="335666E1"/>
    <w:rsid w:val="33996A16"/>
    <w:rsid w:val="339E3C43"/>
    <w:rsid w:val="34317C49"/>
    <w:rsid w:val="34877334"/>
    <w:rsid w:val="34F66380"/>
    <w:rsid w:val="352BB266"/>
    <w:rsid w:val="35F08EAA"/>
    <w:rsid w:val="362EAC4A"/>
    <w:rsid w:val="36669E27"/>
    <w:rsid w:val="36B980FB"/>
    <w:rsid w:val="36FD48FA"/>
    <w:rsid w:val="373DA8D1"/>
    <w:rsid w:val="374FBCDE"/>
    <w:rsid w:val="37520A8D"/>
    <w:rsid w:val="37527CBE"/>
    <w:rsid w:val="37C49612"/>
    <w:rsid w:val="38026E88"/>
    <w:rsid w:val="381B6A4C"/>
    <w:rsid w:val="382944EC"/>
    <w:rsid w:val="38E8FCC5"/>
    <w:rsid w:val="38FA68AC"/>
    <w:rsid w:val="39B73AAD"/>
    <w:rsid w:val="39FF85CF"/>
    <w:rsid w:val="3A025C94"/>
    <w:rsid w:val="3A34F1B5"/>
    <w:rsid w:val="3A6179FF"/>
    <w:rsid w:val="3A7082F2"/>
    <w:rsid w:val="3A794559"/>
    <w:rsid w:val="3A8E389E"/>
    <w:rsid w:val="3AF09A79"/>
    <w:rsid w:val="3B082EFB"/>
    <w:rsid w:val="3BC0DD1A"/>
    <w:rsid w:val="3BEAEFE1"/>
    <w:rsid w:val="3BFBED5D"/>
    <w:rsid w:val="3C48EBF4"/>
    <w:rsid w:val="3C4C5E5B"/>
    <w:rsid w:val="3C91EFE8"/>
    <w:rsid w:val="3D31014C"/>
    <w:rsid w:val="3D3D1DCF"/>
    <w:rsid w:val="3DA823B4"/>
    <w:rsid w:val="3E04F667"/>
    <w:rsid w:val="3EC18680"/>
    <w:rsid w:val="3F0B398E"/>
    <w:rsid w:val="3F4BE19B"/>
    <w:rsid w:val="3F8C4963"/>
    <w:rsid w:val="3FEAD526"/>
    <w:rsid w:val="405D2FF1"/>
    <w:rsid w:val="40606341"/>
    <w:rsid w:val="4090C9F9"/>
    <w:rsid w:val="410F847F"/>
    <w:rsid w:val="414DE6B5"/>
    <w:rsid w:val="41575B1B"/>
    <w:rsid w:val="41B6227A"/>
    <w:rsid w:val="41C16F2B"/>
    <w:rsid w:val="41C24C92"/>
    <w:rsid w:val="43264597"/>
    <w:rsid w:val="43980403"/>
    <w:rsid w:val="4406FF42"/>
    <w:rsid w:val="44176538"/>
    <w:rsid w:val="441F52BE"/>
    <w:rsid w:val="442BAF6C"/>
    <w:rsid w:val="4450E117"/>
    <w:rsid w:val="450FB57A"/>
    <w:rsid w:val="45555E70"/>
    <w:rsid w:val="45D5B7AE"/>
    <w:rsid w:val="45FD3533"/>
    <w:rsid w:val="464DCD4D"/>
    <w:rsid w:val="46741606"/>
    <w:rsid w:val="46AEE612"/>
    <w:rsid w:val="46C3C655"/>
    <w:rsid w:val="46CBECDD"/>
    <w:rsid w:val="476E05FE"/>
    <w:rsid w:val="4841E685"/>
    <w:rsid w:val="48AA13D1"/>
    <w:rsid w:val="48AECF3E"/>
    <w:rsid w:val="48F2C3E1"/>
    <w:rsid w:val="49416309"/>
    <w:rsid w:val="49A327DC"/>
    <w:rsid w:val="49CF0DB4"/>
    <w:rsid w:val="4A18805E"/>
    <w:rsid w:val="4A45B406"/>
    <w:rsid w:val="4A5C2A27"/>
    <w:rsid w:val="4A7F27E8"/>
    <w:rsid w:val="4A9AF0F0"/>
    <w:rsid w:val="4AC7F5E0"/>
    <w:rsid w:val="4AC8BE2E"/>
    <w:rsid w:val="4ADE3B2C"/>
    <w:rsid w:val="4B0ADBC4"/>
    <w:rsid w:val="4B0B1B1F"/>
    <w:rsid w:val="4B4EBBBB"/>
    <w:rsid w:val="4B60496E"/>
    <w:rsid w:val="4B69847A"/>
    <w:rsid w:val="4C0B5531"/>
    <w:rsid w:val="4C121127"/>
    <w:rsid w:val="4C2A2A7D"/>
    <w:rsid w:val="4C2A64A3"/>
    <w:rsid w:val="4C63CB97"/>
    <w:rsid w:val="4CECABBD"/>
    <w:rsid w:val="4D125FC4"/>
    <w:rsid w:val="4D36F8C3"/>
    <w:rsid w:val="4D3EE649"/>
    <w:rsid w:val="4D5CD077"/>
    <w:rsid w:val="4DD2AC80"/>
    <w:rsid w:val="4E0F764F"/>
    <w:rsid w:val="4E168D85"/>
    <w:rsid w:val="4E2FB6F9"/>
    <w:rsid w:val="4E58712F"/>
    <w:rsid w:val="4E9863DE"/>
    <w:rsid w:val="4EA0CF9A"/>
    <w:rsid w:val="4ECE6A37"/>
    <w:rsid w:val="4F1ADE88"/>
    <w:rsid w:val="4F21E898"/>
    <w:rsid w:val="4F4CCD0E"/>
    <w:rsid w:val="4F7B6A30"/>
    <w:rsid w:val="5055C858"/>
    <w:rsid w:val="50654605"/>
    <w:rsid w:val="5076870B"/>
    <w:rsid w:val="50885242"/>
    <w:rsid w:val="517A5CA3"/>
    <w:rsid w:val="51849FD4"/>
    <w:rsid w:val="5195940D"/>
    <w:rsid w:val="51AC8C78"/>
    <w:rsid w:val="52324F36"/>
    <w:rsid w:val="523CD8DA"/>
    <w:rsid w:val="52D38D37"/>
    <w:rsid w:val="52EDBB4A"/>
    <w:rsid w:val="5330E1C5"/>
    <w:rsid w:val="53405B03"/>
    <w:rsid w:val="535BED41"/>
    <w:rsid w:val="537BE189"/>
    <w:rsid w:val="53AE27CD"/>
    <w:rsid w:val="53DF306C"/>
    <w:rsid w:val="54376486"/>
    <w:rsid w:val="5442CD59"/>
    <w:rsid w:val="545DDF7C"/>
    <w:rsid w:val="54670250"/>
    <w:rsid w:val="54855ECE"/>
    <w:rsid w:val="54B1FD65"/>
    <w:rsid w:val="5549F82E"/>
    <w:rsid w:val="554AE0F9"/>
    <w:rsid w:val="554CFD90"/>
    <w:rsid w:val="55BBEDDC"/>
    <w:rsid w:val="55DD12DD"/>
    <w:rsid w:val="55E5B898"/>
    <w:rsid w:val="55F690A0"/>
    <w:rsid w:val="568C4BB3"/>
    <w:rsid w:val="56938E03"/>
    <w:rsid w:val="56ECDC5F"/>
    <w:rsid w:val="574190B9"/>
    <w:rsid w:val="576D8051"/>
    <w:rsid w:val="577F010B"/>
    <w:rsid w:val="57BB5F6A"/>
    <w:rsid w:val="57D19DFC"/>
    <w:rsid w:val="581A2DA5"/>
    <w:rsid w:val="582F5E64"/>
    <w:rsid w:val="583F918C"/>
    <w:rsid w:val="59523091"/>
    <w:rsid w:val="595451AE"/>
    <w:rsid w:val="59C4344E"/>
    <w:rsid w:val="59D31C4B"/>
    <w:rsid w:val="59E38241"/>
    <w:rsid w:val="59F94A67"/>
    <w:rsid w:val="5A160F69"/>
    <w:rsid w:val="5A184A01"/>
    <w:rsid w:val="5A61BAB4"/>
    <w:rsid w:val="5A97254D"/>
    <w:rsid w:val="5AC1F9F5"/>
    <w:rsid w:val="5AD47815"/>
    <w:rsid w:val="5B105C21"/>
    <w:rsid w:val="5B24CF93"/>
    <w:rsid w:val="5B66FF26"/>
    <w:rsid w:val="5BA7FEDB"/>
    <w:rsid w:val="5C40886D"/>
    <w:rsid w:val="5C6E6A81"/>
    <w:rsid w:val="5D0ABD0D"/>
    <w:rsid w:val="5D550A13"/>
    <w:rsid w:val="5D7AAB7D"/>
    <w:rsid w:val="5D979421"/>
    <w:rsid w:val="5DFB58D2"/>
    <w:rsid w:val="5E81D930"/>
    <w:rsid w:val="5EA68D6E"/>
    <w:rsid w:val="5EBD9902"/>
    <w:rsid w:val="5EBE9BCB"/>
    <w:rsid w:val="5F824CED"/>
    <w:rsid w:val="5FD31549"/>
    <w:rsid w:val="6022A800"/>
    <w:rsid w:val="6030E11A"/>
    <w:rsid w:val="606C5529"/>
    <w:rsid w:val="608CAAD5"/>
    <w:rsid w:val="60CD3B7D"/>
    <w:rsid w:val="60CF4AA2"/>
    <w:rsid w:val="619B383A"/>
    <w:rsid w:val="61B53833"/>
    <w:rsid w:val="622EFBEE"/>
    <w:rsid w:val="62DF89FA"/>
    <w:rsid w:val="62E06E94"/>
    <w:rsid w:val="62E3CE0F"/>
    <w:rsid w:val="630315CC"/>
    <w:rsid w:val="63037AD9"/>
    <w:rsid w:val="6309944E"/>
    <w:rsid w:val="6379B8CA"/>
    <w:rsid w:val="63C35AF1"/>
    <w:rsid w:val="63C5F70C"/>
    <w:rsid w:val="63C6CEDD"/>
    <w:rsid w:val="63E74C44"/>
    <w:rsid w:val="63F48CFD"/>
    <w:rsid w:val="64121DCA"/>
    <w:rsid w:val="646A9A56"/>
    <w:rsid w:val="648A8428"/>
    <w:rsid w:val="648EAD23"/>
    <w:rsid w:val="64C7ABF4"/>
    <w:rsid w:val="64FB62C5"/>
    <w:rsid w:val="65311727"/>
    <w:rsid w:val="65329196"/>
    <w:rsid w:val="653D4766"/>
    <w:rsid w:val="6564B12F"/>
    <w:rsid w:val="65EF94A7"/>
    <w:rsid w:val="66297BB7"/>
    <w:rsid w:val="662B4251"/>
    <w:rsid w:val="66B19F53"/>
    <w:rsid w:val="66D134EE"/>
    <w:rsid w:val="66FBEC59"/>
    <w:rsid w:val="6720BBA2"/>
    <w:rsid w:val="6736D3D2"/>
    <w:rsid w:val="673E8C26"/>
    <w:rsid w:val="67558418"/>
    <w:rsid w:val="682835C1"/>
    <w:rsid w:val="68721FDE"/>
    <w:rsid w:val="688F5A67"/>
    <w:rsid w:val="689C668A"/>
    <w:rsid w:val="68C2723D"/>
    <w:rsid w:val="6957A138"/>
    <w:rsid w:val="69FCC04E"/>
    <w:rsid w:val="6A0883A8"/>
    <w:rsid w:val="6B0E27B1"/>
    <w:rsid w:val="6B4E1E2D"/>
    <w:rsid w:val="6B655F95"/>
    <w:rsid w:val="6B97AD8B"/>
    <w:rsid w:val="6BA1C4A1"/>
    <w:rsid w:val="6BC07FA0"/>
    <w:rsid w:val="6C11FD49"/>
    <w:rsid w:val="6C75AC3B"/>
    <w:rsid w:val="6C8B46C2"/>
    <w:rsid w:val="6D3146CD"/>
    <w:rsid w:val="6D3CC028"/>
    <w:rsid w:val="6D4431F2"/>
    <w:rsid w:val="6D971F19"/>
    <w:rsid w:val="6DCEDECF"/>
    <w:rsid w:val="6E21A989"/>
    <w:rsid w:val="6EBCB138"/>
    <w:rsid w:val="6F16F2CF"/>
    <w:rsid w:val="6F3A057A"/>
    <w:rsid w:val="6F499E0B"/>
    <w:rsid w:val="6F8F630B"/>
    <w:rsid w:val="6FA83555"/>
    <w:rsid w:val="6FB33490"/>
    <w:rsid w:val="6FDE814A"/>
    <w:rsid w:val="6FE198D4"/>
    <w:rsid w:val="7019A618"/>
    <w:rsid w:val="707B3209"/>
    <w:rsid w:val="707D31C3"/>
    <w:rsid w:val="708F3F91"/>
    <w:rsid w:val="70DC6659"/>
    <w:rsid w:val="70E51314"/>
    <w:rsid w:val="70FD1009"/>
    <w:rsid w:val="711BE5D8"/>
    <w:rsid w:val="7137B2CD"/>
    <w:rsid w:val="717D6935"/>
    <w:rsid w:val="71F53D0B"/>
    <w:rsid w:val="723477F9"/>
    <w:rsid w:val="72CC3FBB"/>
    <w:rsid w:val="72E7400C"/>
    <w:rsid w:val="731FF3F8"/>
    <w:rsid w:val="732C5865"/>
    <w:rsid w:val="73BF8855"/>
    <w:rsid w:val="740CA892"/>
    <w:rsid w:val="746C676B"/>
    <w:rsid w:val="7481D0E3"/>
    <w:rsid w:val="749573DB"/>
    <w:rsid w:val="74CF9BC6"/>
    <w:rsid w:val="74DDB2D3"/>
    <w:rsid w:val="750F4A3B"/>
    <w:rsid w:val="75182572"/>
    <w:rsid w:val="75233BBA"/>
    <w:rsid w:val="7550A2E6"/>
    <w:rsid w:val="757B6C9C"/>
    <w:rsid w:val="75A035E4"/>
    <w:rsid w:val="75B2B734"/>
    <w:rsid w:val="75BC7039"/>
    <w:rsid w:val="7602DB29"/>
    <w:rsid w:val="76135341"/>
    <w:rsid w:val="7636E956"/>
    <w:rsid w:val="76697B43"/>
    <w:rsid w:val="76C7C31D"/>
    <w:rsid w:val="76D82913"/>
    <w:rsid w:val="76E3A717"/>
    <w:rsid w:val="76F262BF"/>
    <w:rsid w:val="774BA978"/>
    <w:rsid w:val="7754AFF0"/>
    <w:rsid w:val="7767377A"/>
    <w:rsid w:val="77AF8CAE"/>
    <w:rsid w:val="787EB567"/>
    <w:rsid w:val="78A3B97D"/>
    <w:rsid w:val="78AAD7AC"/>
    <w:rsid w:val="78C7454F"/>
    <w:rsid w:val="78CCCA83"/>
    <w:rsid w:val="791FB0E0"/>
    <w:rsid w:val="79857DCB"/>
    <w:rsid w:val="798CB0B8"/>
    <w:rsid w:val="79C943F0"/>
    <w:rsid w:val="7A683AD7"/>
    <w:rsid w:val="7A76B8FF"/>
    <w:rsid w:val="7A943E38"/>
    <w:rsid w:val="7AC81B56"/>
    <w:rsid w:val="7B1F226E"/>
    <w:rsid w:val="7B4EF93C"/>
    <w:rsid w:val="7B8EEBEB"/>
    <w:rsid w:val="7B9B3440"/>
    <w:rsid w:val="7BB3F0C3"/>
    <w:rsid w:val="7BCA9A3A"/>
    <w:rsid w:val="7BF7DA2B"/>
    <w:rsid w:val="7CC01BDC"/>
    <w:rsid w:val="7D3698C7"/>
    <w:rsid w:val="7D3704A1"/>
    <w:rsid w:val="7D463AF1"/>
    <w:rsid w:val="7D4F948B"/>
    <w:rsid w:val="7DFFBC18"/>
    <w:rsid w:val="7E182C70"/>
    <w:rsid w:val="7E5BEC3D"/>
    <w:rsid w:val="7E8C1C1A"/>
    <w:rsid w:val="7E9E31EC"/>
    <w:rsid w:val="7F2746A7"/>
    <w:rsid w:val="7F3EAA55"/>
    <w:rsid w:val="7F503444"/>
    <w:rsid w:val="7F6E4A4F"/>
    <w:rsid w:val="7FF5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DBA473"/>
  <w15:docId w15:val="{5E01E805-680A-44CD-8F4D-12B6082E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392"/>
    <w:pPr>
      <w:spacing w:after="80" w:line="270" w:lineRule="atLeast"/>
    </w:pPr>
    <w:rPr>
      <w:rFonts w:cs="System"/>
      <w:bCs/>
      <w:spacing w:val="2"/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Titre5">
    <w:name w:val="heading 5"/>
    <w:basedOn w:val="Normal"/>
    <w:next w:val="Normal"/>
    <w:link w:val="Titre5Car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Titre6">
    <w:name w:val="heading 6"/>
    <w:basedOn w:val="Normal"/>
    <w:next w:val="Normal"/>
    <w:link w:val="Titre6Car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Titre7">
    <w:name w:val="heading 7"/>
    <w:basedOn w:val="Normal"/>
    <w:next w:val="Normal"/>
    <w:link w:val="Titre7Car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Titre8">
    <w:name w:val="heading 8"/>
    <w:basedOn w:val="Normal"/>
    <w:next w:val="Normal"/>
    <w:link w:val="Titre8Car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176C99"/>
    <w:rPr>
      <w:color w:val="0000FF"/>
      <w:u w:val="none" w:color="B1B9BD" w:themeColor="background2"/>
    </w:rPr>
  </w:style>
  <w:style w:type="paragraph" w:styleId="En-tte">
    <w:name w:val="header"/>
    <w:basedOn w:val="Normal"/>
    <w:link w:val="En-tteCar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En-tteCar">
    <w:name w:val="En-tête Car"/>
    <w:basedOn w:val="Policepardfaut"/>
    <w:link w:val="En-tt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Pieddepage">
    <w:name w:val="footer"/>
    <w:basedOn w:val="Normal"/>
    <w:link w:val="PieddepageCar"/>
    <w:uiPriority w:val="80"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PieddepageCar">
    <w:name w:val="Pied de page Car"/>
    <w:basedOn w:val="Policepardfaut"/>
    <w:link w:val="Pieddepage"/>
    <w:uiPriority w:val="80"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Normal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Paragraphedeliste">
    <w:name w:val="List Paragraph"/>
    <w:basedOn w:val="Normal"/>
    <w:uiPriority w:val="1"/>
    <w:qFormat/>
    <w:rsid w:val="009C67A8"/>
    <w:pPr>
      <w:ind w:left="720"/>
      <w:contextualSpacing/>
    </w:pPr>
  </w:style>
  <w:style w:type="paragraph" w:styleId="Listepuces">
    <w:name w:val="List Bullet"/>
    <w:basedOn w:val="Paragraphedeliste"/>
    <w:uiPriority w:val="99"/>
    <w:semiHidden/>
    <w:rsid w:val="009C67A8"/>
    <w:pPr>
      <w:numPr>
        <w:numId w:val="1"/>
      </w:numPr>
    </w:pPr>
  </w:style>
  <w:style w:type="paragraph" w:styleId="Listepuces2">
    <w:name w:val="List Bullet 2"/>
    <w:basedOn w:val="Paragraphedeliste"/>
    <w:uiPriority w:val="99"/>
    <w:semiHidden/>
    <w:rsid w:val="009C67A8"/>
    <w:pPr>
      <w:numPr>
        <w:ilvl w:val="1"/>
        <w:numId w:val="1"/>
      </w:numPr>
    </w:pPr>
  </w:style>
  <w:style w:type="paragraph" w:styleId="Listepuces3">
    <w:name w:val="List Bullet 3"/>
    <w:basedOn w:val="Paragraphedeliste"/>
    <w:uiPriority w:val="99"/>
    <w:semiHidden/>
    <w:rsid w:val="009C67A8"/>
    <w:pPr>
      <w:numPr>
        <w:ilvl w:val="2"/>
        <w:numId w:val="1"/>
      </w:numPr>
    </w:pPr>
  </w:style>
  <w:style w:type="table" w:styleId="Grilledutableau">
    <w:name w:val="Table Grid"/>
    <w:basedOn w:val="TableauNormal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re">
    <w:name w:val="Title"/>
    <w:aliases w:val="Titel/Titre"/>
    <w:basedOn w:val="Normal"/>
    <w:link w:val="TitreCar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reCar">
    <w:name w:val="Titre Car"/>
    <w:aliases w:val="Titel/Titre Car"/>
    <w:basedOn w:val="Policepardfaut"/>
    <w:link w:val="Titre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Normal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Policepardfau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Normal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TableauNormal"/>
    <w:next w:val="Grilledutableau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Titre5Car">
    <w:name w:val="Titre 5 Car"/>
    <w:basedOn w:val="Policepardfaut"/>
    <w:link w:val="Titre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Titre6Car">
    <w:name w:val="Titre 6 Car"/>
    <w:basedOn w:val="Policepardfaut"/>
    <w:link w:val="Titre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Paragraphedeliste"/>
    <w:uiPriority w:val="2"/>
    <w:qFormat/>
    <w:rsid w:val="003D0FAA"/>
    <w:pPr>
      <w:numPr>
        <w:numId w:val="3"/>
      </w:numPr>
    </w:pPr>
  </w:style>
  <w:style w:type="paragraph" w:customStyle="1" w:styleId="TitelNewsletter">
    <w:name w:val="Titel Newsletter"/>
    <w:basedOn w:val="Titre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2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Normal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Lienhypertextesuivivisit">
    <w:name w:val="FollowedHyperlink"/>
    <w:basedOn w:val="Lienhypertexte"/>
    <w:uiPriority w:val="75"/>
    <w:semiHidden/>
    <w:rsid w:val="00484FC6"/>
    <w:rPr>
      <w:color w:val="auto"/>
      <w:u w:val="single" w:color="B1B9BD" w:themeColor="background2"/>
    </w:rPr>
  </w:style>
  <w:style w:type="paragraph" w:styleId="Sous-titre">
    <w:name w:val="Subtitle"/>
    <w:aliases w:val="Untertitel/Sous-titre"/>
    <w:basedOn w:val="Normal"/>
    <w:link w:val="Sous-titreCar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Sous-titreCar">
    <w:name w:val="Sous-titre Car"/>
    <w:aliases w:val="Untertitel/Sous-titre Car"/>
    <w:basedOn w:val="Policepardfaut"/>
    <w:link w:val="Sous-titre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e">
    <w:name w:val="Date"/>
    <w:basedOn w:val="Normal"/>
    <w:next w:val="Normal"/>
    <w:link w:val="DateCar"/>
    <w:uiPriority w:val="15"/>
    <w:semiHidden/>
    <w:rsid w:val="00BF7052"/>
    <w:pPr>
      <w:spacing w:before="480" w:after="480"/>
    </w:pPr>
  </w:style>
  <w:style w:type="character" w:customStyle="1" w:styleId="DateCar">
    <w:name w:val="Date Car"/>
    <w:basedOn w:val="Policepardfaut"/>
    <w:link w:val="Date"/>
    <w:uiPriority w:val="15"/>
    <w:semiHidden/>
    <w:rsid w:val="003D1066"/>
    <w:rPr>
      <w:spacing w:val="2"/>
      <w:sz w:val="2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22965"/>
    <w:rPr>
      <w:spacing w:val="2"/>
      <w:sz w:val="13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TableauNormal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Notedefin">
    <w:name w:val="endnote text"/>
    <w:basedOn w:val="Notedebasdepage"/>
    <w:link w:val="NotedefinCar"/>
    <w:uiPriority w:val="99"/>
    <w:semiHidden/>
    <w:unhideWhenUsed/>
    <w:rsid w:val="00113CB8"/>
  </w:style>
  <w:style w:type="character" w:customStyle="1" w:styleId="NotedefinCar">
    <w:name w:val="Note de fin Car"/>
    <w:basedOn w:val="Policepardfaut"/>
    <w:link w:val="Notedefin"/>
    <w:uiPriority w:val="99"/>
    <w:semiHidden/>
    <w:rsid w:val="0012151C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Lgende">
    <w:name w:val="caption"/>
    <w:basedOn w:val="Normal"/>
    <w:next w:val="Normal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En-ttedetabledesmatires">
    <w:name w:val="TOC Heading"/>
    <w:basedOn w:val="Titre1"/>
    <w:next w:val="Normal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Pieddepag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Titre1"/>
    <w:next w:val="Normal"/>
    <w:uiPriority w:val="10"/>
    <w:qFormat/>
    <w:rsid w:val="00F32B93"/>
    <w:pPr>
      <w:numPr>
        <w:numId w:val="4"/>
      </w:numPr>
    </w:pPr>
  </w:style>
  <w:style w:type="paragraph" w:customStyle="1" w:styleId="berschrift2nummeriert">
    <w:name w:val="Überschrift 2 nummeriert"/>
    <w:basedOn w:val="Titre2"/>
    <w:next w:val="Normal"/>
    <w:uiPriority w:val="10"/>
    <w:qFormat/>
    <w:rsid w:val="00513F66"/>
    <w:pPr>
      <w:numPr>
        <w:ilvl w:val="1"/>
        <w:numId w:val="4"/>
      </w:numPr>
      <w:spacing w:before="540"/>
    </w:pPr>
  </w:style>
  <w:style w:type="paragraph" w:customStyle="1" w:styleId="berschrift3nummeriert">
    <w:name w:val="Überschrift 3 nummeriert"/>
    <w:basedOn w:val="Titre3"/>
    <w:next w:val="Normal"/>
    <w:uiPriority w:val="10"/>
    <w:qFormat/>
    <w:rsid w:val="00B426D3"/>
    <w:pPr>
      <w:numPr>
        <w:ilvl w:val="2"/>
        <w:numId w:val="4"/>
      </w:numPr>
      <w:tabs>
        <w:tab w:val="left" w:pos="851"/>
      </w:tabs>
    </w:pPr>
  </w:style>
  <w:style w:type="paragraph" w:customStyle="1" w:styleId="berschrift4nummeriert">
    <w:name w:val="Überschrift 4 nummeriert"/>
    <w:basedOn w:val="Titre4"/>
    <w:next w:val="Normal"/>
    <w:uiPriority w:val="10"/>
    <w:qFormat/>
    <w:rsid w:val="00B426D3"/>
    <w:pPr>
      <w:numPr>
        <w:ilvl w:val="3"/>
        <w:numId w:val="4"/>
      </w:numPr>
      <w:tabs>
        <w:tab w:val="left" w:pos="1134"/>
      </w:tabs>
      <w:ind w:left="851"/>
    </w:pPr>
  </w:style>
  <w:style w:type="paragraph" w:styleId="TM1">
    <w:name w:val="toc 1"/>
    <w:basedOn w:val="Normal"/>
    <w:next w:val="Normal"/>
    <w:autoRedefine/>
    <w:uiPriority w:val="39"/>
    <w:rsid w:val="007C7913"/>
    <w:pPr>
      <w:tabs>
        <w:tab w:val="right" w:leader="dot" w:pos="7371"/>
      </w:tabs>
      <w:spacing w:line="215" w:lineRule="atLeast"/>
      <w:ind w:left="851" w:right="3090" w:hanging="851"/>
    </w:pPr>
    <w:rPr>
      <w:b/>
      <w:sz w:val="17"/>
    </w:rPr>
  </w:style>
  <w:style w:type="paragraph" w:styleId="TM2">
    <w:name w:val="toc 2"/>
    <w:basedOn w:val="Normal"/>
    <w:next w:val="Normal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3">
    <w:name w:val="toc 3"/>
    <w:basedOn w:val="Normal"/>
    <w:next w:val="Normal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NormalWeb">
    <w:name w:val="Normal (Web)"/>
    <w:basedOn w:val="Normal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Tabledesillustrations">
    <w:name w:val="table of figures"/>
    <w:basedOn w:val="Normal"/>
    <w:next w:val="Normal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Normal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Normal"/>
    <w:uiPriority w:val="3"/>
    <w:qFormat/>
    <w:rsid w:val="00B56332"/>
    <w:pPr>
      <w:numPr>
        <w:ilvl w:val="7"/>
        <w:numId w:val="4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Numrodepage">
    <w:name w:val="page number"/>
    <w:basedOn w:val="Policepardfaut"/>
    <w:uiPriority w:val="99"/>
    <w:semiHidden/>
    <w:rsid w:val="00E8428A"/>
  </w:style>
  <w:style w:type="paragraph" w:customStyle="1" w:styleId="Text85pt">
    <w:name w:val="Text 8.5 pt"/>
    <w:basedOn w:val="Normal"/>
    <w:qFormat/>
    <w:rsid w:val="003E0D7F"/>
    <w:pPr>
      <w:spacing w:line="215" w:lineRule="atLeast"/>
    </w:pPr>
    <w:rPr>
      <w:sz w:val="17"/>
    </w:rPr>
  </w:style>
  <w:style w:type="character" w:customStyle="1" w:styleId="NichtaufgelsteErwhnung1">
    <w:name w:val="Nicht aufgelöste Erwähnung1"/>
    <w:basedOn w:val="Policepardfau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Normal"/>
    <w:next w:val="Normal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Textedelespacerserv">
    <w:name w:val="Placeholder Text"/>
    <w:basedOn w:val="Policepardfau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Titre5"/>
    <w:next w:val="Normal"/>
    <w:uiPriority w:val="10"/>
    <w:qFormat/>
    <w:rsid w:val="00D8674A"/>
    <w:pPr>
      <w:numPr>
        <w:ilvl w:val="4"/>
        <w:numId w:val="4"/>
      </w:numPr>
      <w:tabs>
        <w:tab w:val="left" w:pos="1148"/>
      </w:tabs>
    </w:pPr>
  </w:style>
  <w:style w:type="paragraph" w:styleId="TM4">
    <w:name w:val="toc 4"/>
    <w:basedOn w:val="Normal"/>
    <w:next w:val="Normal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TM5">
    <w:name w:val="toc 5"/>
    <w:basedOn w:val="Normal"/>
    <w:next w:val="Normal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TM6">
    <w:name w:val="toc 6"/>
    <w:basedOn w:val="Normal"/>
    <w:next w:val="Normal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TM7">
    <w:name w:val="toc 7"/>
    <w:basedOn w:val="Normal"/>
    <w:next w:val="Normal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TM8">
    <w:name w:val="toc 8"/>
    <w:basedOn w:val="Normal"/>
    <w:next w:val="Normal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TM9">
    <w:name w:val="toc 9"/>
    <w:basedOn w:val="Normal"/>
    <w:next w:val="Normal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TableauNormal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Normal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Normal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2"/>
      </w:numPr>
    </w:pPr>
  </w:style>
  <w:style w:type="paragraph" w:styleId="Corpsdetexte">
    <w:name w:val="Body Text"/>
    <w:basedOn w:val="Normal"/>
    <w:link w:val="CorpsdetexteCar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  <w:style w:type="paragraph" w:customStyle="1" w:styleId="beTextberschrift1">
    <w:name w:val="be_Text Überschrift 1"/>
    <w:basedOn w:val="Normal"/>
    <w:qFormat/>
    <w:rsid w:val="00F37503"/>
    <w:pPr>
      <w:numPr>
        <w:numId w:val="5"/>
      </w:numPr>
      <w:spacing w:before="540" w:after="270"/>
    </w:pPr>
    <w:rPr>
      <w:rFonts w:ascii="Arial" w:hAnsi="Arial" w:cstheme="minorBidi"/>
      <w:b/>
      <w:bCs w:val="0"/>
      <w:szCs w:val="19"/>
    </w:rPr>
  </w:style>
  <w:style w:type="character" w:customStyle="1" w:styleId="beTextberschrift2Zchn">
    <w:name w:val="be_Text Überschrift 2 Zchn"/>
    <w:basedOn w:val="Policepardfaut"/>
    <w:link w:val="beTextberschrift2"/>
    <w:locked/>
    <w:rsid w:val="00F37503"/>
    <w:rPr>
      <w:rFonts w:ascii="Arial" w:hAnsi="Arial" w:cstheme="minorBidi"/>
      <w:spacing w:val="2"/>
      <w:sz w:val="21"/>
      <w:szCs w:val="19"/>
    </w:rPr>
  </w:style>
  <w:style w:type="paragraph" w:customStyle="1" w:styleId="beTextberschrift2">
    <w:name w:val="be_Text Überschrift 2"/>
    <w:basedOn w:val="beTextberschrift1"/>
    <w:link w:val="beTextberschrift2Zchn"/>
    <w:qFormat/>
    <w:rsid w:val="00F37503"/>
    <w:pPr>
      <w:numPr>
        <w:ilvl w:val="1"/>
      </w:numPr>
      <w:spacing w:before="0" w:after="134" w:line="268" w:lineRule="atLeast"/>
    </w:pPr>
    <w:rPr>
      <w:b w:val="0"/>
    </w:rPr>
  </w:style>
  <w:style w:type="paragraph" w:customStyle="1" w:styleId="beTextberschrift3">
    <w:name w:val="be_Text Überschrift 3"/>
    <w:basedOn w:val="beTextberschrift2"/>
    <w:qFormat/>
    <w:rsid w:val="00F37503"/>
    <w:pPr>
      <w:numPr>
        <w:ilvl w:val="2"/>
      </w:numPr>
      <w:ind w:hanging="284"/>
    </w:pPr>
  </w:style>
  <w:style w:type="numbering" w:customStyle="1" w:styleId="beListe">
    <w:name w:val="be_Liste"/>
    <w:basedOn w:val="Aucuneliste"/>
    <w:uiPriority w:val="99"/>
    <w:rsid w:val="00F37503"/>
    <w:pPr>
      <w:numPr>
        <w:numId w:val="5"/>
      </w:numPr>
    </w:pPr>
  </w:style>
  <w:style w:type="paragraph" w:styleId="Rvision">
    <w:name w:val="Revision"/>
    <w:hidden/>
    <w:uiPriority w:val="99"/>
    <w:semiHidden/>
    <w:rsid w:val="00356397"/>
    <w:pPr>
      <w:spacing w:after="0" w:line="240" w:lineRule="auto"/>
    </w:pPr>
    <w:rPr>
      <w:rFonts w:cs="System"/>
      <w:bCs/>
      <w:spacing w:val="2"/>
      <w:sz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6D7D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D7D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D7DC8"/>
    <w:rPr>
      <w:rFonts w:cs="System"/>
      <w:bCs/>
      <w:spacing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DC8"/>
    <w:rPr>
      <w:b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DC8"/>
    <w:rPr>
      <w:rFonts w:cs="System"/>
      <w:b/>
      <w:bCs/>
      <w:spacing w:val="2"/>
      <w:sz w:val="20"/>
      <w:szCs w:val="20"/>
    </w:rPr>
  </w:style>
  <w:style w:type="character" w:customStyle="1" w:styleId="Mention1">
    <w:name w:val="Mention1"/>
    <w:basedOn w:val="Policepardfaut"/>
    <w:uiPriority w:val="99"/>
    <w:unhideWhenUsed/>
    <w:rsid w:val="003701D7"/>
    <w:rPr>
      <w:color w:val="2B579A"/>
      <w:shd w:val="clear" w:color="auto" w:fill="E1DFDD"/>
    </w:rPr>
  </w:style>
  <w:style w:type="character" w:customStyle="1" w:styleId="titletext">
    <w:name w:val="title_text"/>
    <w:basedOn w:val="Policepardfaut"/>
    <w:rsid w:val="001F4A55"/>
  </w:style>
  <w:style w:type="paragraph" w:customStyle="1" w:styleId="Platzhalter">
    <w:name w:val="Platzhalter"/>
    <w:basedOn w:val="Normal"/>
    <w:next w:val="Normal"/>
    <w:rsid w:val="00A30129"/>
    <w:pPr>
      <w:spacing w:after="120" w:line="240" w:lineRule="auto"/>
      <w:jc w:val="both"/>
    </w:pPr>
    <w:rPr>
      <w:rFonts w:ascii="Arial" w:eastAsia="Times New Roman" w:hAnsi="Arial" w:cs="Times New Roman"/>
      <w:bCs w:val="0"/>
      <w:spacing w:val="0"/>
      <w:sz w:val="2"/>
      <w:szCs w:val="2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7zO4FF489F7\FO_IST_Vorgabedokumente_ohne_Titelbild.dotm" TargetMode="External"/></Relationship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KANTONSTRASSENUMMER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EF4ED671C8A43A2BD0522E3489188" ma:contentTypeVersion="14" ma:contentTypeDescription="Create a new document." ma:contentTypeScope="" ma:versionID="34feb75cbdad8ff1f7cd82bce0b49501">
  <xsd:schema xmlns:xsd="http://www.w3.org/2001/XMLSchema" xmlns:xs="http://www.w3.org/2001/XMLSchema" xmlns:p="http://schemas.microsoft.com/office/2006/metadata/properties" xmlns:ns2="94e83e6c-b429-4365-a12c-4fb7b1ae8694" xmlns:ns3="f5293d2e-f8ba-4bc3-9dfc-dd26b2cef686" targetNamespace="http://schemas.microsoft.com/office/2006/metadata/properties" ma:root="true" ma:fieldsID="5211f006254c673e6f7a862965ea7a74" ns2:_="" ns3:_="">
    <xsd:import namespace="94e83e6c-b429-4365-a12c-4fb7b1ae8694"/>
    <xsd:import namespace="f5293d2e-f8ba-4bc3-9dfc-dd26b2cef686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3:MediaServiceDateTaken" minOccurs="0"/>
                <xsd:element ref="ns3:MediaServiceObjectDetectorVersion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83e6c-b429-4365-a12c-4fb7b1ae8694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aa6b8e0-c133-48b5-99b5-e2a897083e3f}" ma:internalName="TaxCatchAll" ma:showField="CatchAllData" ma:web="94e83e6c-b429-4365-a12c-4fb7b1ae86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93d2e-f8ba-4bc3-9dfc-dd26b2cef6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a4c8087-7ed3-40ec-9039-99decd967a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293d2e-f8ba-4bc3-9dfc-dd26b2cef686">
      <Terms xmlns="http://schemas.microsoft.com/office/infopath/2007/PartnerControls"/>
    </lcf76f155ced4ddcb4097134ff3c332f>
    <TaxCatchAll xmlns="94e83e6c-b429-4365-a12c-4fb7b1ae8694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DE856F-3136-4FFA-9FC3-0E0555C1C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850DC-39A6-4AFD-BDB9-D26A43CA28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800BA9-5E46-4F64-80F3-124E695BB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83e6c-b429-4365-a12c-4fb7b1ae8694"/>
    <ds:schemaRef ds:uri="f5293d2e-f8ba-4bc3-9dfc-dd26b2cef6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B51785-5C49-40F7-83F4-5EA6369DB19B}">
  <ds:schemaRefs>
    <ds:schemaRef ds:uri="http://purl.org/dc/terms/"/>
    <ds:schemaRef ds:uri="http://purl.org/dc/dcmitype/"/>
    <ds:schemaRef ds:uri="http://schemas.microsoft.com/office/2006/documentManagement/types"/>
    <ds:schemaRef ds:uri="94e83e6c-b429-4365-a12c-4fb7b1ae8694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5293d2e-f8ba-4bc3-9dfc-dd26b2cef6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FO_IST_Vorgabedokumente_ohne_Titelbild.dotm</Template>
  <TotalTime>2</TotalTime>
  <Pages>2</Pages>
  <Words>525</Words>
  <Characters>2888</Characters>
  <Application>Microsoft Office Word</Application>
  <DocSecurity>8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BERECHTIGTENAME</Manager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OBJEKT_NAME</dc:subject>
  <dc:creator>Girod Vera Elena, BVD-TBA-OIKI</dc:creator>
  <cp:keywords/>
  <dc:description>numéro de document</dc:description>
  <cp:lastModifiedBy>Thomas Dériaz</cp:lastModifiedBy>
  <cp:revision>5</cp:revision>
  <cp:lastPrinted>2023-09-27T10:06:00Z</cp:lastPrinted>
  <dcterms:created xsi:type="dcterms:W3CDTF">2023-09-27T12:32:00Z</dcterms:created>
  <dcterms:modified xsi:type="dcterms:W3CDTF">2023-09-27T12:34:00Z</dcterms:modified>
  <cp:category>PARZELLENNUMMER</cp:category>
  <cp:contentStatus>GEMEINDENAME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0x0101001F6EF4ED671C8A43A2BD0522E3489188</vt:lpwstr>
  </property>
  <property fmtid="{D5CDD505-2E9C-101B-9397-08002B2CF9AE}" pid="3" name="MediaServiceImageTags">
    <vt:lpwstr/>
  </property>
</Properties>
</file>